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A2CCC" w14:textId="76BE6042" w:rsidR="00726EF6" w:rsidRPr="005263C6" w:rsidRDefault="00726EF6" w:rsidP="002932E7">
      <w:pPr>
        <w:suppressAutoHyphens/>
        <w:spacing w:line="23" w:lineRule="atLeast"/>
        <w:rPr>
          <w:b/>
          <w:sz w:val="20"/>
          <w:lang w:val="pl-PL" w:eastAsia="ar-SA"/>
        </w:rPr>
      </w:pPr>
    </w:p>
    <w:p w14:paraId="69E73842" w14:textId="0F03882B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566CAC1" w14:textId="7844B44A" w:rsidR="00422FC0" w:rsidRPr="007D1648" w:rsidRDefault="00422FC0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7D1648">
        <w:rPr>
          <w:rFonts w:ascii="Tahoma" w:hAnsi="Tahoma" w:cs="Tahoma"/>
          <w:sz w:val="20"/>
          <w:szCs w:val="20"/>
          <w:lang w:val="pl-PL" w:eastAsia="ar-SA"/>
        </w:rPr>
        <w:tab/>
      </w:r>
      <w:r w:rsidRPr="007D1648">
        <w:rPr>
          <w:rFonts w:ascii="Tahoma" w:hAnsi="Tahoma" w:cs="Tahoma"/>
          <w:sz w:val="20"/>
          <w:szCs w:val="20"/>
          <w:lang w:val="pl-PL" w:eastAsia="ar-SA"/>
        </w:rPr>
        <w:tab/>
      </w:r>
      <w:r w:rsidRPr="007D1648">
        <w:rPr>
          <w:rFonts w:ascii="Tahoma" w:hAnsi="Tahoma" w:cs="Tahoma"/>
          <w:sz w:val="20"/>
          <w:szCs w:val="20"/>
          <w:lang w:val="pl-PL" w:eastAsia="ar-SA"/>
        </w:rPr>
        <w:tab/>
      </w:r>
      <w:r w:rsidRPr="007D1648">
        <w:rPr>
          <w:rFonts w:ascii="Tahoma" w:hAnsi="Tahoma" w:cs="Tahoma"/>
          <w:sz w:val="20"/>
          <w:szCs w:val="20"/>
          <w:lang w:val="pl-PL" w:eastAsia="ar-SA"/>
        </w:rPr>
        <w:tab/>
      </w:r>
      <w:r w:rsidRPr="007D1648">
        <w:rPr>
          <w:rFonts w:ascii="Tahoma" w:hAnsi="Tahoma" w:cs="Tahoma"/>
          <w:sz w:val="20"/>
          <w:szCs w:val="20"/>
          <w:lang w:val="pl-PL" w:eastAsia="ar-SA"/>
        </w:rPr>
        <w:tab/>
      </w:r>
      <w:r w:rsidR="00726EF6" w:rsidRPr="007D1648">
        <w:rPr>
          <w:rFonts w:ascii="Tahoma" w:hAnsi="Tahoma" w:cs="Tahoma"/>
          <w:sz w:val="20"/>
          <w:szCs w:val="20"/>
          <w:lang w:val="pl-PL" w:eastAsia="ar-SA"/>
        </w:rPr>
        <w:tab/>
      </w:r>
      <w:r w:rsidRPr="007D1648">
        <w:rPr>
          <w:rFonts w:ascii="Tahoma" w:hAnsi="Tahoma" w:cs="Tahoma"/>
          <w:sz w:val="20"/>
          <w:szCs w:val="20"/>
          <w:lang w:val="pl-PL" w:eastAsia="ar-SA"/>
        </w:rPr>
        <w:tab/>
      </w:r>
      <w:r w:rsidRPr="007D1648">
        <w:rPr>
          <w:rFonts w:ascii="Tahoma" w:hAnsi="Tahoma" w:cs="Tahoma"/>
          <w:sz w:val="20"/>
          <w:szCs w:val="20"/>
          <w:lang w:val="pl-PL" w:eastAsia="ar-SA"/>
        </w:rPr>
        <w:tab/>
      </w:r>
      <w:r w:rsidRPr="007D1648">
        <w:rPr>
          <w:rFonts w:ascii="Tahoma" w:hAnsi="Tahoma" w:cs="Tahoma"/>
          <w:b/>
          <w:bCs/>
          <w:sz w:val="20"/>
          <w:szCs w:val="20"/>
          <w:lang w:val="pl-PL" w:eastAsia="ar-SA"/>
        </w:rPr>
        <w:t>Z</w:t>
      </w:r>
      <w:r w:rsidRPr="007D1648"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ar-SA"/>
        </w:rPr>
        <w:t>a</w:t>
      </w:r>
      <w:r w:rsidRPr="007D1648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łącznik nr 3 do SWZ</w:t>
      </w:r>
    </w:p>
    <w:p w14:paraId="237CFC45" w14:textId="326AFE05" w:rsidR="00422FC0" w:rsidRPr="007D1648" w:rsidRDefault="00422FC0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7D1648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7D1648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7D1648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7D1648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7D1648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7D1648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7D1648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7D1648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  <w:t xml:space="preserve">NS: </w:t>
      </w:r>
      <w:r w:rsidR="002932E7" w:rsidRPr="007D1648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SZ.271.</w:t>
      </w:r>
      <w:r w:rsidR="007B5859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5</w:t>
      </w:r>
      <w:r w:rsidR="00207739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.2024</w:t>
      </w:r>
    </w:p>
    <w:p w14:paraId="3B3D9D6E" w14:textId="45CD4EC4" w:rsidR="00422FC0" w:rsidRPr="007D1648" w:rsidRDefault="00422FC0" w:rsidP="004A1638">
      <w:pPr>
        <w:suppressAutoHyphens/>
        <w:spacing w:line="23" w:lineRule="atLeast"/>
        <w:jc w:val="right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70538BD1" w14:textId="5027D03A" w:rsidR="00422FC0" w:rsidRPr="007D1648" w:rsidRDefault="00422FC0" w:rsidP="004A1638">
      <w:pPr>
        <w:suppressAutoHyphens/>
        <w:spacing w:line="23" w:lineRule="atLeast"/>
        <w:jc w:val="right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59695F9B" w14:textId="77777777" w:rsidR="001859D2" w:rsidRPr="007D1648" w:rsidRDefault="001859D2" w:rsidP="004A1638">
      <w:pPr>
        <w:suppressAutoHyphens/>
        <w:spacing w:line="23" w:lineRule="atLeast"/>
        <w:rPr>
          <w:rFonts w:ascii="Tahoma" w:hAnsi="Tahoma" w:cs="Tahoma"/>
          <w:b/>
          <w:sz w:val="20"/>
          <w:szCs w:val="20"/>
        </w:rPr>
      </w:pPr>
      <w:proofErr w:type="spellStart"/>
      <w:r w:rsidRPr="007D1648">
        <w:rPr>
          <w:rFonts w:ascii="Tahoma" w:hAnsi="Tahoma" w:cs="Tahoma"/>
          <w:b/>
          <w:sz w:val="20"/>
          <w:szCs w:val="20"/>
        </w:rPr>
        <w:t>Wykonawca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>:</w:t>
      </w:r>
    </w:p>
    <w:p w14:paraId="3A85A589" w14:textId="28282917" w:rsidR="001859D2" w:rsidRPr="007D1648" w:rsidRDefault="001859D2" w:rsidP="004A1638">
      <w:pPr>
        <w:suppressAutoHyphens/>
        <w:spacing w:line="23" w:lineRule="atLeast"/>
        <w:ind w:right="5954"/>
        <w:rPr>
          <w:rFonts w:ascii="Tahoma" w:hAnsi="Tahoma" w:cs="Tahoma"/>
          <w:sz w:val="20"/>
          <w:szCs w:val="20"/>
        </w:rPr>
      </w:pPr>
      <w:r w:rsidRPr="007D1648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14:paraId="342C45A6" w14:textId="77777777" w:rsidR="001859D2" w:rsidRPr="007D1648" w:rsidRDefault="001859D2" w:rsidP="004A1638">
      <w:pPr>
        <w:suppressAutoHyphens/>
        <w:spacing w:line="23" w:lineRule="atLeast"/>
        <w:ind w:right="5953"/>
        <w:rPr>
          <w:rFonts w:ascii="Tahoma" w:hAnsi="Tahoma" w:cs="Tahoma"/>
          <w:i/>
          <w:sz w:val="20"/>
          <w:szCs w:val="20"/>
        </w:rPr>
      </w:pPr>
      <w:r w:rsidRPr="007D1648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7D1648">
        <w:rPr>
          <w:rFonts w:ascii="Tahoma" w:hAnsi="Tahoma" w:cs="Tahoma"/>
          <w:i/>
          <w:sz w:val="20"/>
          <w:szCs w:val="20"/>
        </w:rPr>
        <w:t>pełna</w:t>
      </w:r>
      <w:proofErr w:type="spellEnd"/>
      <w:r w:rsidRPr="007D1648">
        <w:rPr>
          <w:rFonts w:ascii="Tahoma" w:hAnsi="Tahoma" w:cs="Tahoma"/>
          <w:i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i/>
          <w:sz w:val="20"/>
          <w:szCs w:val="20"/>
        </w:rPr>
        <w:t>nazwa</w:t>
      </w:r>
      <w:proofErr w:type="spellEnd"/>
      <w:r w:rsidRPr="007D1648">
        <w:rPr>
          <w:rFonts w:ascii="Tahoma" w:hAnsi="Tahoma" w:cs="Tahoma"/>
          <w:i/>
          <w:sz w:val="20"/>
          <w:szCs w:val="20"/>
        </w:rPr>
        <w:t xml:space="preserve">/firma, </w:t>
      </w:r>
      <w:proofErr w:type="spellStart"/>
      <w:r w:rsidRPr="007D1648">
        <w:rPr>
          <w:rFonts w:ascii="Tahoma" w:hAnsi="Tahoma" w:cs="Tahoma"/>
          <w:i/>
          <w:sz w:val="20"/>
          <w:szCs w:val="20"/>
        </w:rPr>
        <w:t>adres</w:t>
      </w:r>
      <w:proofErr w:type="spellEnd"/>
      <w:r w:rsidRPr="007D1648">
        <w:rPr>
          <w:rFonts w:ascii="Tahoma" w:hAnsi="Tahoma" w:cs="Tahoma"/>
          <w:i/>
          <w:sz w:val="20"/>
          <w:szCs w:val="20"/>
        </w:rPr>
        <w:t xml:space="preserve">, w </w:t>
      </w:r>
      <w:proofErr w:type="spellStart"/>
      <w:r w:rsidRPr="007D1648">
        <w:rPr>
          <w:rFonts w:ascii="Tahoma" w:hAnsi="Tahoma" w:cs="Tahoma"/>
          <w:i/>
          <w:sz w:val="20"/>
          <w:szCs w:val="20"/>
        </w:rPr>
        <w:t>zależności</w:t>
      </w:r>
      <w:proofErr w:type="spellEnd"/>
      <w:r w:rsidRPr="007D1648">
        <w:rPr>
          <w:rFonts w:ascii="Tahoma" w:hAnsi="Tahoma" w:cs="Tahoma"/>
          <w:i/>
          <w:sz w:val="20"/>
          <w:szCs w:val="20"/>
        </w:rPr>
        <w:t xml:space="preserve"> od </w:t>
      </w:r>
      <w:proofErr w:type="spellStart"/>
      <w:r w:rsidRPr="007D1648">
        <w:rPr>
          <w:rFonts w:ascii="Tahoma" w:hAnsi="Tahoma" w:cs="Tahoma"/>
          <w:i/>
          <w:sz w:val="20"/>
          <w:szCs w:val="20"/>
        </w:rPr>
        <w:t>podmiotu</w:t>
      </w:r>
      <w:proofErr w:type="spellEnd"/>
      <w:r w:rsidRPr="007D1648">
        <w:rPr>
          <w:rFonts w:ascii="Tahoma" w:hAnsi="Tahoma" w:cs="Tahoma"/>
          <w:i/>
          <w:sz w:val="20"/>
          <w:szCs w:val="20"/>
        </w:rPr>
        <w:t>: NIP/PESEL, KRS/</w:t>
      </w:r>
      <w:proofErr w:type="spellStart"/>
      <w:r w:rsidRPr="007D1648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7D1648">
        <w:rPr>
          <w:rFonts w:ascii="Tahoma" w:hAnsi="Tahoma" w:cs="Tahoma"/>
          <w:i/>
          <w:sz w:val="20"/>
          <w:szCs w:val="20"/>
        </w:rPr>
        <w:t>)</w:t>
      </w:r>
    </w:p>
    <w:p w14:paraId="2178B2B8" w14:textId="77777777" w:rsidR="001859D2" w:rsidRPr="007D1648" w:rsidRDefault="001859D2" w:rsidP="004A1638">
      <w:pPr>
        <w:suppressAutoHyphens/>
        <w:spacing w:line="23" w:lineRule="atLeast"/>
        <w:rPr>
          <w:rFonts w:ascii="Tahoma" w:hAnsi="Tahoma" w:cs="Tahoma"/>
          <w:sz w:val="20"/>
          <w:szCs w:val="20"/>
          <w:u w:val="single"/>
        </w:rPr>
      </w:pPr>
      <w:proofErr w:type="spellStart"/>
      <w:r w:rsidRPr="007D1648">
        <w:rPr>
          <w:rFonts w:ascii="Tahoma" w:hAnsi="Tahoma" w:cs="Tahoma"/>
          <w:sz w:val="20"/>
          <w:szCs w:val="20"/>
          <w:u w:val="single"/>
        </w:rPr>
        <w:t>reprezentowany</w:t>
      </w:r>
      <w:proofErr w:type="spellEnd"/>
      <w:r w:rsidRPr="007D1648">
        <w:rPr>
          <w:rFonts w:ascii="Tahoma" w:hAnsi="Tahoma" w:cs="Tahoma"/>
          <w:sz w:val="20"/>
          <w:szCs w:val="20"/>
          <w:u w:val="single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  <w:u w:val="single"/>
        </w:rPr>
        <w:t>przez</w:t>
      </w:r>
      <w:proofErr w:type="spellEnd"/>
      <w:r w:rsidRPr="007D1648">
        <w:rPr>
          <w:rFonts w:ascii="Tahoma" w:hAnsi="Tahoma" w:cs="Tahoma"/>
          <w:sz w:val="20"/>
          <w:szCs w:val="20"/>
          <w:u w:val="single"/>
        </w:rPr>
        <w:t>:</w:t>
      </w:r>
    </w:p>
    <w:p w14:paraId="2E6D0646" w14:textId="27BD115A" w:rsidR="001859D2" w:rsidRPr="007D1648" w:rsidRDefault="001859D2" w:rsidP="004A1638">
      <w:pPr>
        <w:suppressAutoHyphens/>
        <w:spacing w:line="23" w:lineRule="atLeast"/>
        <w:ind w:right="5954"/>
        <w:rPr>
          <w:rFonts w:ascii="Tahoma" w:hAnsi="Tahoma" w:cs="Tahoma"/>
          <w:sz w:val="20"/>
          <w:szCs w:val="20"/>
        </w:rPr>
      </w:pPr>
      <w:r w:rsidRPr="007D1648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14:paraId="27968592" w14:textId="77777777" w:rsidR="001859D2" w:rsidRPr="007D1648" w:rsidRDefault="001859D2" w:rsidP="004A1638">
      <w:pPr>
        <w:suppressAutoHyphens/>
        <w:spacing w:line="23" w:lineRule="atLeast"/>
        <w:ind w:right="5953"/>
        <w:rPr>
          <w:rFonts w:ascii="Tahoma" w:hAnsi="Tahoma" w:cs="Tahoma"/>
          <w:i/>
          <w:sz w:val="20"/>
          <w:szCs w:val="20"/>
        </w:rPr>
      </w:pPr>
      <w:r w:rsidRPr="007D1648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7D1648">
        <w:rPr>
          <w:rFonts w:ascii="Tahoma" w:hAnsi="Tahoma" w:cs="Tahoma"/>
          <w:i/>
          <w:sz w:val="20"/>
          <w:szCs w:val="20"/>
        </w:rPr>
        <w:t>imię</w:t>
      </w:r>
      <w:proofErr w:type="spellEnd"/>
      <w:r w:rsidRPr="007D1648">
        <w:rPr>
          <w:rFonts w:ascii="Tahoma" w:hAnsi="Tahoma" w:cs="Tahoma"/>
          <w:i/>
          <w:sz w:val="20"/>
          <w:szCs w:val="20"/>
        </w:rPr>
        <w:t xml:space="preserve">, </w:t>
      </w:r>
      <w:proofErr w:type="spellStart"/>
      <w:r w:rsidRPr="007D1648">
        <w:rPr>
          <w:rFonts w:ascii="Tahoma" w:hAnsi="Tahoma" w:cs="Tahoma"/>
          <w:i/>
          <w:sz w:val="20"/>
          <w:szCs w:val="20"/>
        </w:rPr>
        <w:t>nazwisko</w:t>
      </w:r>
      <w:proofErr w:type="spellEnd"/>
      <w:r w:rsidRPr="007D1648">
        <w:rPr>
          <w:rFonts w:ascii="Tahoma" w:hAnsi="Tahoma" w:cs="Tahoma"/>
          <w:i/>
          <w:sz w:val="20"/>
          <w:szCs w:val="20"/>
        </w:rPr>
        <w:t xml:space="preserve">, </w:t>
      </w:r>
      <w:proofErr w:type="spellStart"/>
      <w:r w:rsidRPr="007D1648">
        <w:rPr>
          <w:rFonts w:ascii="Tahoma" w:hAnsi="Tahoma" w:cs="Tahoma"/>
          <w:i/>
          <w:sz w:val="20"/>
          <w:szCs w:val="20"/>
        </w:rPr>
        <w:t>stanowisko</w:t>
      </w:r>
      <w:proofErr w:type="spellEnd"/>
      <w:r w:rsidRPr="007D1648">
        <w:rPr>
          <w:rFonts w:ascii="Tahoma" w:hAnsi="Tahoma" w:cs="Tahoma"/>
          <w:i/>
          <w:sz w:val="20"/>
          <w:szCs w:val="20"/>
        </w:rPr>
        <w:t>/</w:t>
      </w:r>
      <w:proofErr w:type="spellStart"/>
      <w:r w:rsidRPr="007D1648">
        <w:rPr>
          <w:rFonts w:ascii="Tahoma" w:hAnsi="Tahoma" w:cs="Tahoma"/>
          <w:i/>
          <w:sz w:val="20"/>
          <w:szCs w:val="20"/>
        </w:rPr>
        <w:t>podstawa</w:t>
      </w:r>
      <w:proofErr w:type="spellEnd"/>
      <w:r w:rsidRPr="007D1648">
        <w:rPr>
          <w:rFonts w:ascii="Tahoma" w:hAnsi="Tahoma" w:cs="Tahoma"/>
          <w:i/>
          <w:sz w:val="20"/>
          <w:szCs w:val="20"/>
        </w:rPr>
        <w:t xml:space="preserve"> do </w:t>
      </w:r>
      <w:proofErr w:type="spellStart"/>
      <w:r w:rsidRPr="007D1648">
        <w:rPr>
          <w:rFonts w:ascii="Tahoma" w:hAnsi="Tahoma" w:cs="Tahoma"/>
          <w:i/>
          <w:sz w:val="20"/>
          <w:szCs w:val="20"/>
        </w:rPr>
        <w:t>reprezentacji</w:t>
      </w:r>
      <w:proofErr w:type="spellEnd"/>
      <w:r w:rsidRPr="007D1648">
        <w:rPr>
          <w:rFonts w:ascii="Tahoma" w:hAnsi="Tahoma" w:cs="Tahoma"/>
          <w:i/>
          <w:sz w:val="20"/>
          <w:szCs w:val="20"/>
        </w:rPr>
        <w:t>)</w:t>
      </w:r>
    </w:p>
    <w:p w14:paraId="548EF938" w14:textId="77777777" w:rsidR="001859D2" w:rsidRPr="007D1648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0BFBC89E" w14:textId="77777777" w:rsidR="001859D2" w:rsidRPr="007D1648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proofErr w:type="spellStart"/>
      <w:r w:rsidRPr="007D1648">
        <w:rPr>
          <w:rFonts w:ascii="Tahoma" w:hAnsi="Tahoma" w:cs="Tahoma"/>
          <w:b/>
          <w:sz w:val="20"/>
          <w:szCs w:val="20"/>
          <w:u w:val="single"/>
        </w:rPr>
        <w:t>Oświadczenie</w:t>
      </w:r>
      <w:proofErr w:type="spellEnd"/>
      <w:r w:rsidRPr="007D1648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  <w:u w:val="single"/>
        </w:rPr>
        <w:t>wykonawcy</w:t>
      </w:r>
      <w:proofErr w:type="spellEnd"/>
      <w:r w:rsidRPr="007D1648">
        <w:rPr>
          <w:rFonts w:ascii="Tahoma" w:hAnsi="Tahoma" w:cs="Tahoma"/>
          <w:b/>
          <w:sz w:val="20"/>
          <w:szCs w:val="20"/>
          <w:u w:val="single"/>
        </w:rPr>
        <w:t xml:space="preserve"> </w:t>
      </w:r>
    </w:p>
    <w:p w14:paraId="554BFEC2" w14:textId="77777777" w:rsidR="001859D2" w:rsidRPr="007D1648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  <w:proofErr w:type="spellStart"/>
      <w:r w:rsidRPr="007D1648">
        <w:rPr>
          <w:rFonts w:ascii="Tahoma" w:hAnsi="Tahoma" w:cs="Tahoma"/>
          <w:b/>
          <w:sz w:val="20"/>
          <w:szCs w:val="20"/>
        </w:rPr>
        <w:t>składane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na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podstawie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art. 125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ust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. 1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ustawy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z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dnia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11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września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2019 r. </w:t>
      </w:r>
    </w:p>
    <w:p w14:paraId="3B5578CC" w14:textId="531CA58F" w:rsidR="00252F3A" w:rsidRPr="007D1648" w:rsidRDefault="001859D2" w:rsidP="00EF61A2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Prawo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zamówień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publicznych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(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dalej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jako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: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ustawa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Pzp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), </w:t>
      </w:r>
    </w:p>
    <w:p w14:paraId="0D085304" w14:textId="25562D7A" w:rsidR="00EF61A2" w:rsidRPr="007D1648" w:rsidRDefault="00EF61A2" w:rsidP="00EF61A2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</w:p>
    <w:p w14:paraId="49130D82" w14:textId="125098BF" w:rsidR="001859D2" w:rsidRPr="007D1648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D1648">
        <w:rPr>
          <w:rFonts w:ascii="Tahoma" w:hAnsi="Tahoma" w:cs="Tahoma"/>
          <w:b/>
          <w:sz w:val="20"/>
          <w:szCs w:val="20"/>
          <w:u w:val="single"/>
        </w:rPr>
        <w:t>DOTYCZĄCE SPEŁNIANIA WARUNKÓW UDZIAŁU W POSTĘPOWANIU</w:t>
      </w:r>
    </w:p>
    <w:p w14:paraId="39008CA9" w14:textId="77777777" w:rsidR="00A106B1" w:rsidRPr="007D1648" w:rsidRDefault="00A106B1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2B680432" w14:textId="188F4540" w:rsidR="00241778" w:rsidRPr="00FD01A9" w:rsidRDefault="00241778" w:rsidP="00241778">
      <w:pPr>
        <w:tabs>
          <w:tab w:val="left" w:pos="879"/>
        </w:tabs>
        <w:jc w:val="both"/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</w:pPr>
      <w:r w:rsidRPr="00FD01A9">
        <w:rPr>
          <w:rFonts w:ascii="Tahoma" w:hAnsi="Tahoma" w:cs="Tahoma"/>
          <w:sz w:val="20"/>
          <w:szCs w:val="20"/>
          <w:lang w:val="pl-PL"/>
        </w:rPr>
        <w:t>Na potrzeby postępowania o udzielenie zamówienia publicznego</w:t>
      </w:r>
      <w:r w:rsidRPr="00FD01A9">
        <w:rPr>
          <w:rFonts w:ascii="Tahoma" w:hAnsi="Tahoma" w:cs="Tahoma"/>
          <w:b/>
          <w:bCs/>
          <w:sz w:val="20"/>
          <w:szCs w:val="20"/>
          <w:lang w:val="pl-PL"/>
        </w:rPr>
        <w:t xml:space="preserve"> pn. „</w:t>
      </w:r>
      <w:r w:rsidR="007B5859" w:rsidRPr="007B5859">
        <w:rPr>
          <w:rFonts w:ascii="Tahoma" w:hAnsi="Tahoma" w:cs="Tahoma"/>
          <w:b/>
          <w:bCs/>
          <w:i/>
          <w:color w:val="000000"/>
          <w:spacing w:val="-4"/>
          <w:sz w:val="20"/>
          <w:szCs w:val="20"/>
          <w:lang w:val="pl-PL" w:eastAsia="ar-SA"/>
        </w:rPr>
        <w:t>Modernizacja oczyszczalni ścieków w miejscowości Cedry Wielkie, gmina Cedry Wielkie</w:t>
      </w:r>
      <w:r w:rsidRPr="00FD01A9"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>”,</w:t>
      </w:r>
      <w:r w:rsidRPr="00FD01A9">
        <w:rPr>
          <w:rFonts w:ascii="Tahoma" w:eastAsia="Times New Roman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 xml:space="preserve"> </w:t>
      </w:r>
      <w:r w:rsidRPr="00FD01A9">
        <w:rPr>
          <w:rFonts w:ascii="Tahoma" w:hAnsi="Tahoma" w:cs="Tahoma"/>
          <w:sz w:val="20"/>
          <w:szCs w:val="20"/>
          <w:lang w:val="pl-PL"/>
        </w:rPr>
        <w:t>oświadczam, co następuje:</w:t>
      </w:r>
    </w:p>
    <w:p w14:paraId="7BE49144" w14:textId="77777777" w:rsidR="001859D2" w:rsidRPr="007D1648" w:rsidRDefault="001859D2" w:rsidP="00541737">
      <w:pPr>
        <w:suppressAutoHyphens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0AA5D72A" w14:textId="77777777" w:rsidR="001859D2" w:rsidRPr="007D1648" w:rsidRDefault="001859D2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</w:rPr>
      </w:pPr>
      <w:r w:rsidRPr="007D1648">
        <w:rPr>
          <w:rFonts w:ascii="Tahoma" w:hAnsi="Tahoma" w:cs="Tahoma"/>
          <w:b/>
          <w:sz w:val="20"/>
          <w:szCs w:val="20"/>
        </w:rPr>
        <w:t>INFORMACJA DOTYCZĄCA WYKONAWCY:</w:t>
      </w:r>
    </w:p>
    <w:p w14:paraId="173C2AAC" w14:textId="79CEA495" w:rsidR="001859D2" w:rsidRPr="007D1648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proofErr w:type="spellStart"/>
      <w:r w:rsidRPr="007D1648">
        <w:rPr>
          <w:rFonts w:ascii="Tahoma" w:hAnsi="Tahoma" w:cs="Tahoma"/>
          <w:sz w:val="20"/>
          <w:szCs w:val="20"/>
        </w:rPr>
        <w:t>Oświadczam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7D1648">
        <w:rPr>
          <w:rFonts w:ascii="Tahoma" w:hAnsi="Tahoma" w:cs="Tahoma"/>
          <w:sz w:val="20"/>
          <w:szCs w:val="20"/>
        </w:rPr>
        <w:t>że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spełniam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warunki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udziału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7D1648">
        <w:rPr>
          <w:rFonts w:ascii="Tahoma" w:hAnsi="Tahoma" w:cs="Tahoma"/>
          <w:sz w:val="20"/>
          <w:szCs w:val="20"/>
        </w:rPr>
        <w:t>postępowaniu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określone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przez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Zamawiającego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w  </w:t>
      </w:r>
      <w:proofErr w:type="spellStart"/>
      <w:r w:rsidRPr="007D1648">
        <w:rPr>
          <w:rFonts w:ascii="Tahoma" w:hAnsi="Tahoma" w:cs="Tahoma"/>
          <w:sz w:val="20"/>
          <w:szCs w:val="20"/>
        </w:rPr>
        <w:t>Specyfikacji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Warunków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Zamówienia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7D1648">
        <w:rPr>
          <w:rFonts w:ascii="Tahoma" w:hAnsi="Tahoma" w:cs="Tahoma"/>
          <w:sz w:val="20"/>
          <w:szCs w:val="20"/>
        </w:rPr>
        <w:t>ust</w:t>
      </w:r>
      <w:proofErr w:type="spellEnd"/>
      <w:r w:rsidRPr="007D1648">
        <w:rPr>
          <w:rFonts w:ascii="Tahoma" w:hAnsi="Tahoma" w:cs="Tahoma"/>
          <w:sz w:val="20"/>
          <w:szCs w:val="20"/>
        </w:rPr>
        <w:t>.</w:t>
      </w:r>
      <w:r w:rsidR="0061468D">
        <w:rPr>
          <w:rFonts w:ascii="Tahoma" w:hAnsi="Tahoma" w:cs="Tahoma"/>
          <w:sz w:val="20"/>
          <w:szCs w:val="20"/>
        </w:rPr>
        <w:t xml:space="preserve"> VIII</w:t>
      </w:r>
      <w:r w:rsidR="00F803CC">
        <w:rPr>
          <w:rFonts w:ascii="Tahoma" w:hAnsi="Tahoma" w:cs="Tahoma"/>
          <w:sz w:val="20"/>
          <w:szCs w:val="20"/>
        </w:rPr>
        <w:t xml:space="preserve"> SWZ</w:t>
      </w:r>
    </w:p>
    <w:p w14:paraId="7A3DB5BD" w14:textId="77777777" w:rsidR="001859D2" w:rsidRPr="007D1648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2C7208C6" w14:textId="18AA9C34" w:rsidR="001859D2" w:rsidRPr="007D1648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7D1648">
        <w:rPr>
          <w:rFonts w:ascii="Tahoma" w:hAnsi="Tahoma" w:cs="Tahoma"/>
          <w:sz w:val="20"/>
          <w:szCs w:val="20"/>
        </w:rPr>
        <w:t xml:space="preserve">…………….……. </w:t>
      </w:r>
      <w:r w:rsidRPr="007D1648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7D1648">
        <w:rPr>
          <w:rFonts w:ascii="Tahoma" w:hAnsi="Tahoma" w:cs="Tahoma"/>
          <w:i/>
          <w:sz w:val="20"/>
          <w:szCs w:val="20"/>
        </w:rPr>
        <w:t>miejscowość</w:t>
      </w:r>
      <w:proofErr w:type="spellEnd"/>
      <w:r w:rsidRPr="007D1648">
        <w:rPr>
          <w:rFonts w:ascii="Tahoma" w:hAnsi="Tahoma" w:cs="Tahoma"/>
          <w:i/>
          <w:sz w:val="20"/>
          <w:szCs w:val="20"/>
        </w:rPr>
        <w:t xml:space="preserve">), </w:t>
      </w:r>
      <w:proofErr w:type="spellStart"/>
      <w:r w:rsidRPr="007D1648">
        <w:rPr>
          <w:rFonts w:ascii="Tahoma" w:hAnsi="Tahoma" w:cs="Tahoma"/>
          <w:sz w:val="20"/>
          <w:szCs w:val="20"/>
        </w:rPr>
        <w:t>dnia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………….……. r. </w:t>
      </w:r>
    </w:p>
    <w:p w14:paraId="46D2245F" w14:textId="13A744E1" w:rsidR="00002F9B" w:rsidRPr="007D1648" w:rsidRDefault="00002F9B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2DC76A2C" w14:textId="07183D94" w:rsidR="001859D2" w:rsidRPr="007D1648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7D1648">
        <w:rPr>
          <w:rFonts w:ascii="Tahoma" w:hAnsi="Tahoma" w:cs="Tahoma"/>
          <w:sz w:val="20"/>
          <w:szCs w:val="20"/>
        </w:rPr>
        <w:tab/>
      </w:r>
      <w:r w:rsidRPr="007D1648">
        <w:rPr>
          <w:rFonts w:ascii="Tahoma" w:hAnsi="Tahoma" w:cs="Tahoma"/>
          <w:sz w:val="20"/>
          <w:szCs w:val="20"/>
        </w:rPr>
        <w:tab/>
      </w:r>
      <w:r w:rsidRPr="007D1648">
        <w:rPr>
          <w:rFonts w:ascii="Tahoma" w:hAnsi="Tahoma" w:cs="Tahoma"/>
          <w:sz w:val="20"/>
          <w:szCs w:val="20"/>
        </w:rPr>
        <w:tab/>
      </w:r>
      <w:r w:rsidRPr="007D1648">
        <w:rPr>
          <w:rFonts w:ascii="Tahoma" w:hAnsi="Tahoma" w:cs="Tahoma"/>
          <w:sz w:val="20"/>
          <w:szCs w:val="20"/>
        </w:rPr>
        <w:tab/>
      </w:r>
      <w:r w:rsidRPr="007D1648">
        <w:rPr>
          <w:rFonts w:ascii="Tahoma" w:hAnsi="Tahoma" w:cs="Tahoma"/>
          <w:sz w:val="20"/>
          <w:szCs w:val="20"/>
        </w:rPr>
        <w:tab/>
      </w:r>
      <w:r w:rsidRPr="007D1648">
        <w:rPr>
          <w:rFonts w:ascii="Tahoma" w:hAnsi="Tahoma" w:cs="Tahoma"/>
          <w:sz w:val="20"/>
          <w:szCs w:val="20"/>
        </w:rPr>
        <w:tab/>
      </w:r>
      <w:r w:rsidRPr="007D1648">
        <w:rPr>
          <w:rFonts w:ascii="Tahoma" w:hAnsi="Tahoma" w:cs="Tahoma"/>
          <w:sz w:val="20"/>
          <w:szCs w:val="20"/>
        </w:rPr>
        <w:tab/>
      </w:r>
      <w:r w:rsidR="0091786A" w:rsidRPr="007D1648">
        <w:rPr>
          <w:rFonts w:ascii="Tahoma" w:hAnsi="Tahoma" w:cs="Tahoma"/>
          <w:sz w:val="20"/>
          <w:szCs w:val="20"/>
        </w:rPr>
        <w:t xml:space="preserve">         </w:t>
      </w:r>
      <w:r w:rsidRPr="007D1648">
        <w:rPr>
          <w:rFonts w:ascii="Tahoma" w:hAnsi="Tahoma" w:cs="Tahoma"/>
          <w:sz w:val="20"/>
          <w:szCs w:val="20"/>
        </w:rPr>
        <w:t>………………………………………</w:t>
      </w:r>
    </w:p>
    <w:p w14:paraId="4AE007C7" w14:textId="6BF3BFC5" w:rsidR="0091786A" w:rsidRPr="007D1648" w:rsidRDefault="00EF61A2" w:rsidP="00EF61A2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  <w:r w:rsidRPr="007D1648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7D1648">
        <w:rPr>
          <w:rFonts w:ascii="Tahoma" w:hAnsi="Tahoma" w:cs="Tahoma"/>
          <w:i/>
          <w:sz w:val="20"/>
          <w:szCs w:val="20"/>
        </w:rPr>
        <w:t>podpis</w:t>
      </w:r>
      <w:proofErr w:type="spellEnd"/>
      <w:r w:rsidRPr="007D1648">
        <w:rPr>
          <w:rFonts w:ascii="Tahoma" w:hAnsi="Tahoma" w:cs="Tahoma"/>
          <w:i/>
          <w:sz w:val="20"/>
          <w:szCs w:val="20"/>
        </w:rPr>
        <w:t>)</w:t>
      </w:r>
    </w:p>
    <w:p w14:paraId="3713C1DD" w14:textId="77777777" w:rsidR="00002F9B" w:rsidRPr="007D1648" w:rsidRDefault="00002F9B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</w:p>
    <w:p w14:paraId="1FD52B5D" w14:textId="77777777" w:rsidR="0091786A" w:rsidRPr="007D1648" w:rsidRDefault="0091786A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  <w:lang w:val="pl-PL"/>
        </w:rPr>
      </w:pPr>
    </w:p>
    <w:p w14:paraId="45647D56" w14:textId="6C94B448" w:rsidR="0091786A" w:rsidRPr="007D1648" w:rsidRDefault="0091786A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  <w:lang w:val="pl-PL"/>
        </w:rPr>
      </w:pPr>
      <w:r w:rsidRPr="007D1648">
        <w:rPr>
          <w:rFonts w:ascii="Tahoma" w:hAnsi="Tahoma" w:cs="Tahoma"/>
          <w:b/>
          <w:sz w:val="20"/>
          <w:szCs w:val="20"/>
          <w:lang w:val="pl-PL"/>
        </w:rPr>
        <w:t>OŚWIADCZENIE DOTYCZĄCE PODMIOTU UDOSTĘPNIAJĄCEGO ZASOBY:</w:t>
      </w:r>
    </w:p>
    <w:p w14:paraId="3B29378A" w14:textId="55D65DB8" w:rsidR="0091786A" w:rsidRPr="007D1648" w:rsidRDefault="0091786A" w:rsidP="004A1638">
      <w:pPr>
        <w:spacing w:line="23" w:lineRule="atLeast"/>
        <w:jc w:val="both"/>
        <w:rPr>
          <w:rFonts w:ascii="Tahoma" w:hAnsi="Tahoma" w:cs="Tahoma"/>
          <w:i/>
          <w:sz w:val="20"/>
          <w:szCs w:val="20"/>
          <w:lang w:val="pl-PL"/>
        </w:rPr>
      </w:pPr>
      <w:r w:rsidRPr="007D1648">
        <w:rPr>
          <w:rFonts w:ascii="Tahoma" w:hAnsi="Tahoma" w:cs="Tahoma"/>
          <w:sz w:val="20"/>
          <w:szCs w:val="20"/>
          <w:lang w:val="pl-PL"/>
        </w:rPr>
        <w:t>Oświadczam, że następujący/e podmiot/y, na którego/</w:t>
      </w:r>
      <w:proofErr w:type="spellStart"/>
      <w:r w:rsidRPr="007D1648">
        <w:rPr>
          <w:rFonts w:ascii="Tahoma" w:hAnsi="Tahoma" w:cs="Tahoma"/>
          <w:sz w:val="20"/>
          <w:szCs w:val="20"/>
          <w:lang w:val="pl-PL"/>
        </w:rPr>
        <w:t>ych</w:t>
      </w:r>
      <w:proofErr w:type="spellEnd"/>
      <w:r w:rsidRPr="007D1648">
        <w:rPr>
          <w:rFonts w:ascii="Tahoma" w:hAnsi="Tahoma" w:cs="Tahoma"/>
          <w:sz w:val="20"/>
          <w:szCs w:val="20"/>
          <w:lang w:val="pl-PL"/>
        </w:rPr>
        <w:t xml:space="preserve"> zasoby powołuję się w niniejszym postępowaniu, tj.: …………………………………………………………………….……………………… </w:t>
      </w:r>
      <w:r w:rsidRPr="007D1648">
        <w:rPr>
          <w:rFonts w:ascii="Tahoma" w:hAnsi="Tahoma" w:cs="Tahoma"/>
          <w:i/>
          <w:sz w:val="20"/>
          <w:szCs w:val="20"/>
          <w:lang w:val="pl-PL"/>
        </w:rPr>
        <w:t>(podać pełną nazwę/firmę, adres, a także w zależności od podmiotu: NIP/PESEL, KRS/</w:t>
      </w:r>
      <w:proofErr w:type="spellStart"/>
      <w:r w:rsidRPr="007D1648">
        <w:rPr>
          <w:rFonts w:ascii="Tahoma" w:hAnsi="Tahoma" w:cs="Tahoma"/>
          <w:i/>
          <w:sz w:val="20"/>
          <w:szCs w:val="20"/>
          <w:lang w:val="pl-PL"/>
        </w:rPr>
        <w:t>CEiDG</w:t>
      </w:r>
      <w:proofErr w:type="spellEnd"/>
      <w:r w:rsidR="00950E75" w:rsidRPr="007D1648">
        <w:rPr>
          <w:rFonts w:ascii="Tahoma" w:hAnsi="Tahoma" w:cs="Tahoma"/>
          <w:i/>
          <w:sz w:val="20"/>
          <w:szCs w:val="20"/>
          <w:lang w:val="pl-PL"/>
        </w:rPr>
        <w:t xml:space="preserve"> </w:t>
      </w:r>
      <w:r w:rsidR="00950E75" w:rsidRPr="007D1648">
        <w:rPr>
          <w:rFonts w:ascii="Tahoma" w:hAnsi="Tahoma" w:cs="Tahoma"/>
          <w:sz w:val="20"/>
          <w:szCs w:val="20"/>
          <w:lang w:val="pl-PL"/>
        </w:rPr>
        <w:t xml:space="preserve"> spełniają</w:t>
      </w:r>
      <w:r w:rsidR="003E5497" w:rsidRPr="007D1648">
        <w:rPr>
          <w:rFonts w:ascii="Tahoma" w:hAnsi="Tahoma" w:cs="Tahoma"/>
          <w:sz w:val="20"/>
          <w:szCs w:val="20"/>
          <w:lang w:val="pl-PL"/>
        </w:rPr>
        <w:t xml:space="preserve"> </w:t>
      </w:r>
      <w:r w:rsidR="00950E75" w:rsidRPr="007D1648">
        <w:rPr>
          <w:rFonts w:ascii="Tahoma" w:hAnsi="Tahoma" w:cs="Tahoma"/>
          <w:sz w:val="20"/>
          <w:szCs w:val="20"/>
          <w:lang w:val="pl-PL"/>
        </w:rPr>
        <w:t>warunk</w:t>
      </w:r>
      <w:r w:rsidR="003E5497" w:rsidRPr="007D1648">
        <w:rPr>
          <w:rFonts w:ascii="Tahoma" w:hAnsi="Tahoma" w:cs="Tahoma"/>
          <w:sz w:val="20"/>
          <w:szCs w:val="20"/>
          <w:lang w:val="pl-PL"/>
        </w:rPr>
        <w:t>i</w:t>
      </w:r>
      <w:r w:rsidR="00950E75" w:rsidRPr="007D1648">
        <w:rPr>
          <w:rFonts w:ascii="Tahoma" w:hAnsi="Tahoma" w:cs="Tahoma"/>
          <w:sz w:val="20"/>
          <w:szCs w:val="20"/>
          <w:lang w:val="pl-PL"/>
        </w:rPr>
        <w:t xml:space="preserve"> udział</w:t>
      </w:r>
      <w:r w:rsidR="003E5497" w:rsidRPr="007D1648">
        <w:rPr>
          <w:rFonts w:ascii="Tahoma" w:hAnsi="Tahoma" w:cs="Tahoma"/>
          <w:sz w:val="20"/>
          <w:szCs w:val="20"/>
          <w:lang w:val="pl-PL"/>
        </w:rPr>
        <w:t>u w postępowaniu</w:t>
      </w:r>
      <w:r w:rsidR="00950E75" w:rsidRPr="007D1648">
        <w:rPr>
          <w:rFonts w:ascii="Tahoma" w:hAnsi="Tahoma" w:cs="Tahoma"/>
          <w:sz w:val="20"/>
          <w:szCs w:val="20"/>
          <w:lang w:val="pl-PL"/>
        </w:rPr>
        <w:t xml:space="preserve"> w postępowaniu, w zakresie, w jakim powołuje</w:t>
      </w:r>
      <w:r w:rsidR="003E5497" w:rsidRPr="007D1648">
        <w:rPr>
          <w:rFonts w:ascii="Tahoma" w:hAnsi="Tahoma" w:cs="Tahoma"/>
          <w:sz w:val="20"/>
          <w:szCs w:val="20"/>
          <w:lang w:val="pl-PL"/>
        </w:rPr>
        <w:t>my</w:t>
      </w:r>
      <w:r w:rsidR="00950E75" w:rsidRPr="007D1648">
        <w:rPr>
          <w:rFonts w:ascii="Tahoma" w:hAnsi="Tahoma" w:cs="Tahoma"/>
          <w:sz w:val="20"/>
          <w:szCs w:val="20"/>
          <w:lang w:val="pl-PL"/>
        </w:rPr>
        <w:t xml:space="preserve"> się na jego zasoby.</w:t>
      </w:r>
    </w:p>
    <w:p w14:paraId="3744872B" w14:textId="77777777" w:rsidR="0091786A" w:rsidRPr="007D1648" w:rsidRDefault="0091786A" w:rsidP="004A1638">
      <w:pPr>
        <w:spacing w:line="23" w:lineRule="atLeast"/>
        <w:rPr>
          <w:rFonts w:ascii="Tahoma" w:hAnsi="Tahoma" w:cs="Tahoma"/>
          <w:i/>
          <w:sz w:val="20"/>
          <w:szCs w:val="20"/>
          <w:lang w:val="pl-PL"/>
        </w:rPr>
      </w:pPr>
    </w:p>
    <w:p w14:paraId="5B0254E3" w14:textId="77777777" w:rsidR="0091786A" w:rsidRPr="007D1648" w:rsidRDefault="0091786A" w:rsidP="004A1638">
      <w:pPr>
        <w:spacing w:line="23" w:lineRule="atLeast"/>
        <w:rPr>
          <w:rFonts w:ascii="Tahoma" w:hAnsi="Tahoma" w:cs="Tahoma"/>
          <w:sz w:val="20"/>
          <w:szCs w:val="20"/>
          <w:lang w:val="pl-PL"/>
        </w:rPr>
      </w:pPr>
      <w:r w:rsidRPr="007D1648">
        <w:rPr>
          <w:rFonts w:ascii="Tahoma" w:hAnsi="Tahoma" w:cs="Tahoma"/>
          <w:sz w:val="20"/>
          <w:szCs w:val="20"/>
          <w:lang w:val="pl-PL"/>
        </w:rPr>
        <w:t xml:space="preserve">…………….……. </w:t>
      </w:r>
      <w:r w:rsidRPr="007D1648">
        <w:rPr>
          <w:rFonts w:ascii="Tahoma" w:hAnsi="Tahoma" w:cs="Tahoma"/>
          <w:i/>
          <w:sz w:val="20"/>
          <w:szCs w:val="20"/>
          <w:lang w:val="pl-PL"/>
        </w:rPr>
        <w:t xml:space="preserve">(miejscowość), </w:t>
      </w:r>
      <w:r w:rsidRPr="007D1648">
        <w:rPr>
          <w:rFonts w:ascii="Tahoma" w:hAnsi="Tahoma" w:cs="Tahoma"/>
          <w:sz w:val="20"/>
          <w:szCs w:val="20"/>
          <w:lang w:val="pl-PL"/>
        </w:rPr>
        <w:t>dnia …………………. r.</w:t>
      </w:r>
    </w:p>
    <w:p w14:paraId="037F6142" w14:textId="77777777" w:rsidR="0091786A" w:rsidRPr="007D1648" w:rsidRDefault="0091786A" w:rsidP="004A1638">
      <w:pPr>
        <w:spacing w:line="23" w:lineRule="atLeast"/>
        <w:rPr>
          <w:rFonts w:ascii="Tahoma" w:hAnsi="Tahoma" w:cs="Tahoma"/>
          <w:sz w:val="20"/>
          <w:szCs w:val="20"/>
          <w:lang w:val="pl-PL"/>
        </w:rPr>
      </w:pPr>
      <w:r w:rsidRPr="007D1648">
        <w:rPr>
          <w:rFonts w:ascii="Tahoma" w:hAnsi="Tahoma" w:cs="Tahoma"/>
          <w:sz w:val="20"/>
          <w:szCs w:val="20"/>
          <w:lang w:val="pl-PL"/>
        </w:rPr>
        <w:tab/>
      </w:r>
      <w:r w:rsidRPr="007D1648">
        <w:rPr>
          <w:rFonts w:ascii="Tahoma" w:hAnsi="Tahoma" w:cs="Tahoma"/>
          <w:sz w:val="20"/>
          <w:szCs w:val="20"/>
          <w:lang w:val="pl-PL"/>
        </w:rPr>
        <w:tab/>
      </w:r>
      <w:r w:rsidRPr="007D1648">
        <w:rPr>
          <w:rFonts w:ascii="Tahoma" w:hAnsi="Tahoma" w:cs="Tahoma"/>
          <w:sz w:val="20"/>
          <w:szCs w:val="20"/>
          <w:lang w:val="pl-PL"/>
        </w:rPr>
        <w:tab/>
      </w:r>
      <w:r w:rsidRPr="007D1648">
        <w:rPr>
          <w:rFonts w:ascii="Tahoma" w:hAnsi="Tahoma" w:cs="Tahoma"/>
          <w:sz w:val="20"/>
          <w:szCs w:val="20"/>
          <w:lang w:val="pl-PL"/>
        </w:rPr>
        <w:tab/>
      </w:r>
      <w:r w:rsidRPr="007D1648">
        <w:rPr>
          <w:rFonts w:ascii="Tahoma" w:hAnsi="Tahoma" w:cs="Tahoma"/>
          <w:sz w:val="20"/>
          <w:szCs w:val="20"/>
          <w:lang w:val="pl-PL"/>
        </w:rPr>
        <w:tab/>
      </w:r>
      <w:r w:rsidRPr="007D1648">
        <w:rPr>
          <w:rFonts w:ascii="Tahoma" w:hAnsi="Tahoma" w:cs="Tahoma"/>
          <w:sz w:val="20"/>
          <w:szCs w:val="20"/>
          <w:lang w:val="pl-PL"/>
        </w:rPr>
        <w:tab/>
      </w:r>
      <w:r w:rsidRPr="007D1648">
        <w:rPr>
          <w:rFonts w:ascii="Tahoma" w:hAnsi="Tahoma" w:cs="Tahoma"/>
          <w:sz w:val="20"/>
          <w:szCs w:val="20"/>
          <w:lang w:val="pl-PL"/>
        </w:rPr>
        <w:tab/>
      </w:r>
    </w:p>
    <w:p w14:paraId="48C2DDD1" w14:textId="77777777" w:rsidR="0091786A" w:rsidRPr="007D1648" w:rsidRDefault="0091786A" w:rsidP="004A1638">
      <w:pPr>
        <w:spacing w:line="23" w:lineRule="atLeast"/>
        <w:ind w:left="4944" w:firstLine="96"/>
        <w:rPr>
          <w:rFonts w:ascii="Tahoma" w:hAnsi="Tahoma" w:cs="Tahoma"/>
          <w:sz w:val="20"/>
          <w:szCs w:val="20"/>
          <w:lang w:val="pl-PL"/>
        </w:rPr>
      </w:pPr>
      <w:r w:rsidRPr="007D1648">
        <w:rPr>
          <w:rFonts w:ascii="Tahoma" w:hAnsi="Tahoma" w:cs="Tahoma"/>
          <w:sz w:val="20"/>
          <w:szCs w:val="20"/>
          <w:lang w:val="pl-PL"/>
        </w:rPr>
        <w:tab/>
        <w:t>…………………………………………</w:t>
      </w:r>
    </w:p>
    <w:p w14:paraId="76C487A5" w14:textId="77777777" w:rsidR="0091786A" w:rsidRPr="007D1648" w:rsidRDefault="0091786A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  <w:lang w:val="pl-PL"/>
        </w:rPr>
      </w:pPr>
      <w:r w:rsidRPr="007D1648">
        <w:rPr>
          <w:rFonts w:ascii="Tahoma" w:hAnsi="Tahoma" w:cs="Tahoma"/>
          <w:i/>
          <w:sz w:val="20"/>
          <w:szCs w:val="20"/>
          <w:lang w:val="pl-PL"/>
        </w:rPr>
        <w:t xml:space="preserve">                  (podpis)</w:t>
      </w:r>
    </w:p>
    <w:p w14:paraId="1D825D55" w14:textId="6DFE1B79" w:rsidR="006A44DA" w:rsidRPr="007D1648" w:rsidRDefault="006A44DA" w:rsidP="00AF031F">
      <w:pPr>
        <w:spacing w:line="23" w:lineRule="atLeast"/>
        <w:rPr>
          <w:rFonts w:ascii="Tahoma" w:hAnsi="Tahoma" w:cs="Tahoma"/>
          <w:i/>
          <w:sz w:val="20"/>
          <w:szCs w:val="20"/>
        </w:rPr>
      </w:pPr>
    </w:p>
    <w:p w14:paraId="1FE43EB8" w14:textId="77777777" w:rsidR="001859D2" w:rsidRPr="007D1648" w:rsidRDefault="001859D2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</w:p>
    <w:p w14:paraId="1246CDD2" w14:textId="77777777" w:rsidR="001859D2" w:rsidRPr="007D1648" w:rsidRDefault="001859D2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</w:rPr>
      </w:pPr>
      <w:r w:rsidRPr="007D1648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4152B4E0" w14:textId="77777777" w:rsidR="001859D2" w:rsidRPr="007D1648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1CF1C913" w14:textId="77777777" w:rsidR="001859D2" w:rsidRPr="007D1648" w:rsidRDefault="001859D2" w:rsidP="004A1638">
      <w:pPr>
        <w:spacing w:line="23" w:lineRule="atLeast"/>
        <w:jc w:val="both"/>
        <w:rPr>
          <w:rFonts w:ascii="Tahoma" w:hAnsi="Tahoma" w:cs="Tahoma"/>
          <w:sz w:val="20"/>
          <w:szCs w:val="20"/>
        </w:rPr>
      </w:pPr>
      <w:proofErr w:type="spellStart"/>
      <w:r w:rsidRPr="007D1648">
        <w:rPr>
          <w:rFonts w:ascii="Tahoma" w:hAnsi="Tahoma" w:cs="Tahoma"/>
          <w:sz w:val="20"/>
          <w:szCs w:val="20"/>
        </w:rPr>
        <w:t>Oświadczam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7D1648">
        <w:rPr>
          <w:rFonts w:ascii="Tahoma" w:hAnsi="Tahoma" w:cs="Tahoma"/>
          <w:sz w:val="20"/>
          <w:szCs w:val="20"/>
        </w:rPr>
        <w:t>że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wszystkie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informacje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podane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7D1648">
        <w:rPr>
          <w:rFonts w:ascii="Tahoma" w:hAnsi="Tahoma" w:cs="Tahoma"/>
          <w:sz w:val="20"/>
          <w:szCs w:val="20"/>
        </w:rPr>
        <w:t>powyższych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oświadczeniach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są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aktualne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r w:rsidRPr="007D1648">
        <w:rPr>
          <w:rFonts w:ascii="Tahoma" w:hAnsi="Tahoma" w:cs="Tahoma"/>
          <w:sz w:val="20"/>
          <w:szCs w:val="20"/>
        </w:rPr>
        <w:br/>
        <w:t xml:space="preserve">i </w:t>
      </w:r>
      <w:proofErr w:type="spellStart"/>
      <w:r w:rsidRPr="007D1648">
        <w:rPr>
          <w:rFonts w:ascii="Tahoma" w:hAnsi="Tahoma" w:cs="Tahoma"/>
          <w:sz w:val="20"/>
          <w:szCs w:val="20"/>
        </w:rPr>
        <w:t>zgodne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Pr="007D1648">
        <w:rPr>
          <w:rFonts w:ascii="Tahoma" w:hAnsi="Tahoma" w:cs="Tahoma"/>
          <w:sz w:val="20"/>
          <w:szCs w:val="20"/>
        </w:rPr>
        <w:t>prawdą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oraz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zostały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przedstawione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Pr="007D1648">
        <w:rPr>
          <w:rFonts w:ascii="Tahoma" w:hAnsi="Tahoma" w:cs="Tahoma"/>
          <w:sz w:val="20"/>
          <w:szCs w:val="20"/>
        </w:rPr>
        <w:t>pełną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świadomością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konsekwencji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wprowadzenia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zamawiającego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7D1648">
        <w:rPr>
          <w:rFonts w:ascii="Tahoma" w:hAnsi="Tahoma" w:cs="Tahoma"/>
          <w:sz w:val="20"/>
          <w:szCs w:val="20"/>
        </w:rPr>
        <w:t>błąd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przy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przedstawianiu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informacji</w:t>
      </w:r>
      <w:proofErr w:type="spellEnd"/>
      <w:r w:rsidRPr="007D1648">
        <w:rPr>
          <w:rFonts w:ascii="Tahoma" w:hAnsi="Tahoma" w:cs="Tahoma"/>
          <w:sz w:val="20"/>
          <w:szCs w:val="20"/>
        </w:rPr>
        <w:t>.</w:t>
      </w:r>
    </w:p>
    <w:p w14:paraId="02BB8D43" w14:textId="77777777" w:rsidR="001859D2" w:rsidRPr="007D1648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7026EF05" w14:textId="77777777" w:rsidR="001859D2" w:rsidRPr="007D1648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16F8B66C" w14:textId="04753914" w:rsidR="001859D2" w:rsidRPr="007D1648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7D1648">
        <w:rPr>
          <w:rFonts w:ascii="Tahoma" w:hAnsi="Tahoma" w:cs="Tahoma"/>
          <w:sz w:val="20"/>
          <w:szCs w:val="20"/>
        </w:rPr>
        <w:t xml:space="preserve">…………….……. </w:t>
      </w:r>
      <w:r w:rsidRPr="007D1648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7D1648">
        <w:rPr>
          <w:rFonts w:ascii="Tahoma" w:hAnsi="Tahoma" w:cs="Tahoma"/>
          <w:i/>
          <w:sz w:val="20"/>
          <w:szCs w:val="20"/>
        </w:rPr>
        <w:t>miejscowość</w:t>
      </w:r>
      <w:proofErr w:type="spellEnd"/>
      <w:r w:rsidRPr="007D1648">
        <w:rPr>
          <w:rFonts w:ascii="Tahoma" w:hAnsi="Tahoma" w:cs="Tahoma"/>
          <w:i/>
          <w:sz w:val="20"/>
          <w:szCs w:val="20"/>
        </w:rPr>
        <w:t xml:space="preserve">), </w:t>
      </w:r>
      <w:proofErr w:type="spellStart"/>
      <w:r w:rsidRPr="007D1648">
        <w:rPr>
          <w:rFonts w:ascii="Tahoma" w:hAnsi="Tahoma" w:cs="Tahoma"/>
          <w:sz w:val="20"/>
          <w:szCs w:val="20"/>
        </w:rPr>
        <w:t>dnia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………….……. r. </w:t>
      </w:r>
    </w:p>
    <w:p w14:paraId="5E7B18C3" w14:textId="3C6E791B" w:rsidR="001859D2" w:rsidRPr="007D1648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7D1648">
        <w:rPr>
          <w:rFonts w:ascii="Tahoma" w:hAnsi="Tahoma" w:cs="Tahoma"/>
          <w:sz w:val="20"/>
          <w:szCs w:val="20"/>
        </w:rPr>
        <w:tab/>
      </w:r>
      <w:r w:rsidRPr="007D1648">
        <w:rPr>
          <w:rFonts w:ascii="Tahoma" w:hAnsi="Tahoma" w:cs="Tahoma"/>
          <w:sz w:val="20"/>
          <w:szCs w:val="20"/>
        </w:rPr>
        <w:tab/>
      </w:r>
      <w:r w:rsidRPr="007D1648">
        <w:rPr>
          <w:rFonts w:ascii="Tahoma" w:hAnsi="Tahoma" w:cs="Tahoma"/>
          <w:sz w:val="20"/>
          <w:szCs w:val="20"/>
        </w:rPr>
        <w:tab/>
      </w:r>
      <w:r w:rsidRPr="007D1648">
        <w:rPr>
          <w:rFonts w:ascii="Tahoma" w:hAnsi="Tahoma" w:cs="Tahoma"/>
          <w:sz w:val="20"/>
          <w:szCs w:val="20"/>
        </w:rPr>
        <w:tab/>
      </w:r>
      <w:r w:rsidRPr="007D1648">
        <w:rPr>
          <w:rFonts w:ascii="Tahoma" w:hAnsi="Tahoma" w:cs="Tahoma"/>
          <w:sz w:val="20"/>
          <w:szCs w:val="20"/>
        </w:rPr>
        <w:tab/>
      </w:r>
      <w:r w:rsidRPr="007D1648">
        <w:rPr>
          <w:rFonts w:ascii="Tahoma" w:hAnsi="Tahoma" w:cs="Tahoma"/>
          <w:sz w:val="20"/>
          <w:szCs w:val="20"/>
        </w:rPr>
        <w:tab/>
      </w:r>
      <w:r w:rsidRPr="007D1648">
        <w:rPr>
          <w:rFonts w:ascii="Tahoma" w:hAnsi="Tahoma" w:cs="Tahoma"/>
          <w:sz w:val="20"/>
          <w:szCs w:val="20"/>
        </w:rPr>
        <w:tab/>
      </w:r>
      <w:r w:rsidRPr="007D1648">
        <w:rPr>
          <w:rFonts w:ascii="Tahoma" w:hAnsi="Tahoma" w:cs="Tahoma"/>
          <w:sz w:val="20"/>
          <w:szCs w:val="20"/>
        </w:rPr>
        <w:tab/>
      </w:r>
      <w:r w:rsidRPr="007D1648">
        <w:rPr>
          <w:rFonts w:ascii="Tahoma" w:hAnsi="Tahoma" w:cs="Tahoma"/>
          <w:sz w:val="20"/>
          <w:szCs w:val="20"/>
        </w:rPr>
        <w:tab/>
        <w:t xml:space="preserve">          </w:t>
      </w:r>
      <w:r w:rsidR="003E5497" w:rsidRPr="007D1648">
        <w:rPr>
          <w:rFonts w:ascii="Tahoma" w:hAnsi="Tahoma" w:cs="Tahoma"/>
          <w:sz w:val="20"/>
          <w:szCs w:val="20"/>
        </w:rPr>
        <w:tab/>
      </w:r>
      <w:r w:rsidR="003E5497" w:rsidRPr="007D1648">
        <w:rPr>
          <w:rFonts w:ascii="Tahoma" w:hAnsi="Tahoma" w:cs="Tahoma"/>
          <w:sz w:val="20"/>
          <w:szCs w:val="20"/>
        </w:rPr>
        <w:tab/>
      </w:r>
      <w:r w:rsidR="003E5497" w:rsidRPr="007D1648">
        <w:rPr>
          <w:rFonts w:ascii="Tahoma" w:hAnsi="Tahoma" w:cs="Tahoma"/>
          <w:sz w:val="20"/>
          <w:szCs w:val="20"/>
        </w:rPr>
        <w:tab/>
      </w:r>
      <w:r w:rsidR="003E5497" w:rsidRPr="007D1648">
        <w:rPr>
          <w:rFonts w:ascii="Tahoma" w:hAnsi="Tahoma" w:cs="Tahoma"/>
          <w:sz w:val="20"/>
          <w:szCs w:val="20"/>
        </w:rPr>
        <w:tab/>
      </w:r>
      <w:r w:rsidR="003E5497" w:rsidRPr="007D1648">
        <w:rPr>
          <w:rFonts w:ascii="Tahoma" w:hAnsi="Tahoma" w:cs="Tahoma"/>
          <w:sz w:val="20"/>
          <w:szCs w:val="20"/>
        </w:rPr>
        <w:tab/>
      </w:r>
      <w:r w:rsidR="003E5497" w:rsidRPr="007D1648">
        <w:rPr>
          <w:rFonts w:ascii="Tahoma" w:hAnsi="Tahoma" w:cs="Tahoma"/>
          <w:sz w:val="20"/>
          <w:szCs w:val="20"/>
        </w:rPr>
        <w:tab/>
      </w:r>
      <w:r w:rsidR="003E5497" w:rsidRPr="007D1648">
        <w:rPr>
          <w:rFonts w:ascii="Tahoma" w:hAnsi="Tahoma" w:cs="Tahoma"/>
          <w:sz w:val="20"/>
          <w:szCs w:val="20"/>
        </w:rPr>
        <w:tab/>
      </w:r>
      <w:r w:rsidR="003E5497" w:rsidRPr="007D1648">
        <w:rPr>
          <w:rFonts w:ascii="Tahoma" w:hAnsi="Tahoma" w:cs="Tahoma"/>
          <w:sz w:val="20"/>
          <w:szCs w:val="20"/>
        </w:rPr>
        <w:tab/>
      </w:r>
      <w:r w:rsidR="003E5497" w:rsidRPr="007D1648">
        <w:rPr>
          <w:rFonts w:ascii="Tahoma" w:hAnsi="Tahoma" w:cs="Tahoma"/>
          <w:sz w:val="20"/>
          <w:szCs w:val="20"/>
        </w:rPr>
        <w:tab/>
      </w:r>
      <w:r w:rsidR="003E5497" w:rsidRPr="007D1648">
        <w:rPr>
          <w:rFonts w:ascii="Tahoma" w:hAnsi="Tahoma" w:cs="Tahoma"/>
          <w:sz w:val="20"/>
          <w:szCs w:val="20"/>
        </w:rPr>
        <w:tab/>
      </w:r>
      <w:r w:rsidR="003E5497" w:rsidRPr="007D1648">
        <w:rPr>
          <w:rFonts w:ascii="Tahoma" w:hAnsi="Tahoma" w:cs="Tahoma"/>
          <w:sz w:val="20"/>
          <w:szCs w:val="20"/>
        </w:rPr>
        <w:tab/>
      </w:r>
      <w:r w:rsidRPr="007D1648">
        <w:rPr>
          <w:rFonts w:ascii="Tahoma" w:hAnsi="Tahoma" w:cs="Tahoma"/>
          <w:sz w:val="20"/>
          <w:szCs w:val="20"/>
        </w:rPr>
        <w:t>…………………………………………</w:t>
      </w:r>
    </w:p>
    <w:p w14:paraId="0CA6265F" w14:textId="3D3D14AC" w:rsidR="001859D2" w:rsidRPr="00AF031F" w:rsidRDefault="001859D2" w:rsidP="00AF031F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  <w:r w:rsidRPr="007D1648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7D1648">
        <w:rPr>
          <w:rFonts w:ascii="Tahoma" w:hAnsi="Tahoma" w:cs="Tahoma"/>
          <w:i/>
          <w:sz w:val="20"/>
          <w:szCs w:val="20"/>
        </w:rPr>
        <w:t>podpis</w:t>
      </w:r>
      <w:proofErr w:type="spellEnd"/>
      <w:r w:rsidRPr="007D1648">
        <w:rPr>
          <w:rFonts w:ascii="Tahoma" w:hAnsi="Tahoma" w:cs="Tahoma"/>
          <w:i/>
          <w:sz w:val="20"/>
          <w:szCs w:val="20"/>
        </w:rPr>
        <w:t>)</w:t>
      </w:r>
    </w:p>
    <w:p w14:paraId="5D1AD19E" w14:textId="77777777" w:rsidR="001859D2" w:rsidRPr="007D1648" w:rsidRDefault="001859D2" w:rsidP="004A1638">
      <w:pPr>
        <w:spacing w:line="23" w:lineRule="atLeast"/>
        <w:ind w:left="3540" w:firstLine="708"/>
        <w:rPr>
          <w:rFonts w:ascii="Tahoma" w:eastAsia="TimesNewRoman" w:hAnsi="Tahoma" w:cs="Tahoma"/>
          <w:b/>
          <w:sz w:val="20"/>
          <w:szCs w:val="20"/>
          <w:u w:val="single"/>
        </w:rPr>
      </w:pPr>
    </w:p>
    <w:p w14:paraId="68E882B2" w14:textId="77777777" w:rsidR="001859D2" w:rsidRPr="007D1648" w:rsidRDefault="001859D2" w:rsidP="004A1638">
      <w:pPr>
        <w:spacing w:line="23" w:lineRule="atLeast"/>
        <w:ind w:left="3540" w:firstLine="708"/>
        <w:rPr>
          <w:rFonts w:ascii="Tahoma" w:eastAsia="TimesNewRoman" w:hAnsi="Tahoma" w:cs="Tahoma"/>
          <w:b/>
          <w:sz w:val="20"/>
          <w:szCs w:val="20"/>
          <w:u w:val="single"/>
        </w:rPr>
      </w:pPr>
    </w:p>
    <w:p w14:paraId="74CEE4BE" w14:textId="43A8ADC9" w:rsidR="00616DC1" w:rsidRPr="007D1648" w:rsidRDefault="00616D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604F8080" w14:textId="77777777" w:rsidR="00F009F3" w:rsidRPr="007D1648" w:rsidRDefault="00F009F3" w:rsidP="004A1638">
      <w:pPr>
        <w:suppressAutoHyphens/>
        <w:spacing w:line="23" w:lineRule="atLeast"/>
        <w:jc w:val="right"/>
        <w:rPr>
          <w:rFonts w:ascii="Tahoma" w:hAnsi="Tahoma" w:cs="Tahoma"/>
          <w:b/>
          <w:strike/>
          <w:sz w:val="20"/>
          <w:szCs w:val="20"/>
          <w:lang w:val="pl-PL" w:eastAsia="ar-SA"/>
        </w:rPr>
      </w:pPr>
    </w:p>
    <w:p w14:paraId="0C4CCBEE" w14:textId="4E5B1E6E" w:rsidR="00772AFE" w:rsidRPr="007D1648" w:rsidRDefault="003066D0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  <w:r w:rsidRPr="007D1648">
        <w:rPr>
          <w:rFonts w:ascii="Tahoma" w:hAnsi="Tahoma" w:cs="Tahoma"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60F36C62" wp14:editId="7591C8F6">
                <wp:simplePos x="0" y="0"/>
                <wp:positionH relativeFrom="column">
                  <wp:posOffset>172085</wp:posOffset>
                </wp:positionH>
                <wp:positionV relativeFrom="paragraph">
                  <wp:posOffset>27940</wp:posOffset>
                </wp:positionV>
                <wp:extent cx="1903095" cy="838835"/>
                <wp:effectExtent l="0" t="0" r="1905" b="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1712A" w14:textId="77777777" w:rsidR="00143F99" w:rsidRDefault="00143F99" w:rsidP="00772AFE"/>
                          <w:p w14:paraId="607F1B9E" w14:textId="77777777" w:rsidR="00143F99" w:rsidRDefault="00143F99" w:rsidP="00772AFE"/>
                          <w:p w14:paraId="0753618E" w14:textId="77777777" w:rsidR="00143F99" w:rsidRDefault="00143F99" w:rsidP="00772AFE"/>
                          <w:p w14:paraId="24D2404E" w14:textId="77777777" w:rsidR="00143F99" w:rsidRPr="006A59BC" w:rsidRDefault="00143F99" w:rsidP="00772AFE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30F9C142" w14:textId="77777777" w:rsidR="00143F99" w:rsidRDefault="00143F99" w:rsidP="00772AFE">
                            <w:pPr>
                              <w:jc w:val="center"/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pieczęć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udostępniającego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7877E168" w14:textId="77777777" w:rsidR="00143F99" w:rsidRDefault="00143F99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2A0F4A38" w14:textId="77777777" w:rsidR="00143F99" w:rsidRPr="00823F8A" w:rsidRDefault="00143F99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36C62" id="Text Box 20" o:spid="_x0000_s1027" type="#_x0000_t202" style="position:absolute;left:0;text-align:left;margin-left:13.55pt;margin-top:2.2pt;width:149.85pt;height:66.05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" strokeweight=".5pt">
                <v:textbox inset=".25pt,.25pt,.25pt,.25pt">
                  <w:txbxContent>
                    <w:p w14:paraId="24A1712A" w14:textId="77777777" w:rsidR="00143F99" w:rsidRDefault="00143F99" w:rsidP="00772AFE"/>
                    <w:p w14:paraId="607F1B9E" w14:textId="77777777" w:rsidR="00143F99" w:rsidRDefault="00143F99" w:rsidP="00772AFE"/>
                    <w:p w14:paraId="0753618E" w14:textId="77777777" w:rsidR="00143F99" w:rsidRDefault="00143F99" w:rsidP="00772AFE"/>
                    <w:p w14:paraId="24D2404E" w14:textId="77777777" w:rsidR="00143F99" w:rsidRPr="006A59BC" w:rsidRDefault="00143F99" w:rsidP="00772AFE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30F9C142" w14:textId="77777777" w:rsidR="00143F99" w:rsidRDefault="00143F99" w:rsidP="00772AFE">
                      <w:pPr>
                        <w:jc w:val="center"/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14:paraId="7877E168" w14:textId="77777777" w:rsidR="00143F99" w:rsidRDefault="00143F99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2A0F4A38" w14:textId="77777777" w:rsidR="00143F99" w:rsidRPr="00823F8A" w:rsidRDefault="00143F99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r w:rsidR="00772AFE" w:rsidRPr="007D1648">
        <w:rPr>
          <w:rFonts w:ascii="Tahoma" w:hAnsi="Tahoma" w:cs="Tahoma"/>
          <w:b/>
          <w:bCs/>
          <w:sz w:val="20"/>
          <w:szCs w:val="20"/>
        </w:rPr>
        <w:t>Załącznik</w:t>
      </w:r>
      <w:proofErr w:type="spellEnd"/>
      <w:r w:rsidR="00772AFE" w:rsidRPr="007D1648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="00772AFE" w:rsidRPr="007D1648">
        <w:rPr>
          <w:rFonts w:ascii="Tahoma" w:hAnsi="Tahoma" w:cs="Tahoma"/>
          <w:b/>
          <w:bCs/>
          <w:sz w:val="20"/>
          <w:szCs w:val="20"/>
        </w:rPr>
        <w:t>nr</w:t>
      </w:r>
      <w:proofErr w:type="spellEnd"/>
      <w:r w:rsidR="00772AFE" w:rsidRPr="007D1648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E6048" w:rsidRPr="007D1648">
        <w:rPr>
          <w:rFonts w:ascii="Tahoma" w:hAnsi="Tahoma" w:cs="Tahoma"/>
          <w:b/>
          <w:bCs/>
          <w:sz w:val="20"/>
          <w:szCs w:val="20"/>
        </w:rPr>
        <w:t>4</w:t>
      </w:r>
      <w:r w:rsidR="008B2CFE" w:rsidRPr="007D1648">
        <w:rPr>
          <w:rFonts w:ascii="Tahoma" w:hAnsi="Tahoma" w:cs="Tahoma"/>
          <w:b/>
          <w:bCs/>
          <w:sz w:val="20"/>
          <w:szCs w:val="20"/>
        </w:rPr>
        <w:t xml:space="preserve"> do S</w:t>
      </w:r>
      <w:r w:rsidR="00772AFE" w:rsidRPr="007D1648">
        <w:rPr>
          <w:rFonts w:ascii="Tahoma" w:hAnsi="Tahoma" w:cs="Tahoma"/>
          <w:b/>
          <w:bCs/>
          <w:sz w:val="20"/>
          <w:szCs w:val="20"/>
        </w:rPr>
        <w:t>WZ</w:t>
      </w:r>
    </w:p>
    <w:p w14:paraId="7938107F" w14:textId="3FEC1AF0" w:rsidR="00772AFE" w:rsidRPr="007D1648" w:rsidRDefault="008B2CF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  <w:r w:rsidRPr="007D1648">
        <w:rPr>
          <w:rFonts w:ascii="Tahoma" w:hAnsi="Tahoma" w:cs="Tahoma"/>
          <w:b/>
          <w:bCs/>
          <w:sz w:val="20"/>
          <w:szCs w:val="20"/>
        </w:rPr>
        <w:t xml:space="preserve">NS: </w:t>
      </w:r>
      <w:r w:rsidR="002932E7" w:rsidRPr="007D1648">
        <w:rPr>
          <w:rFonts w:ascii="Tahoma" w:hAnsi="Tahoma" w:cs="Tahoma"/>
          <w:b/>
          <w:bCs/>
          <w:sz w:val="20"/>
          <w:szCs w:val="20"/>
        </w:rPr>
        <w:t>SZ.271.</w:t>
      </w:r>
      <w:r w:rsidR="007B5859">
        <w:rPr>
          <w:rFonts w:ascii="Tahoma" w:hAnsi="Tahoma" w:cs="Tahoma"/>
          <w:b/>
          <w:bCs/>
          <w:sz w:val="20"/>
          <w:szCs w:val="20"/>
        </w:rPr>
        <w:t>5</w:t>
      </w:r>
      <w:r w:rsidR="00207739">
        <w:rPr>
          <w:rFonts w:ascii="Tahoma" w:hAnsi="Tahoma" w:cs="Tahoma"/>
          <w:b/>
          <w:bCs/>
          <w:sz w:val="20"/>
          <w:szCs w:val="20"/>
        </w:rPr>
        <w:t>.2024</w:t>
      </w:r>
    </w:p>
    <w:p w14:paraId="76DDCA53" w14:textId="77777777" w:rsidR="00772AFE" w:rsidRPr="007D1648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14:paraId="35A7CB76" w14:textId="77777777" w:rsidR="00772AFE" w:rsidRPr="007D1648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14:paraId="01354AB5" w14:textId="77777777" w:rsidR="00772AFE" w:rsidRPr="007D1648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47FB740" w14:textId="77777777" w:rsidR="00772AFE" w:rsidRPr="007D1648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2A6069D" w14:textId="77777777" w:rsidR="00772AFE" w:rsidRPr="007D1648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6589DDD" w14:textId="77777777" w:rsidR="00772AFE" w:rsidRPr="007D1648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proofErr w:type="spellStart"/>
      <w:r w:rsidRPr="007D1648">
        <w:rPr>
          <w:rFonts w:ascii="Tahoma" w:hAnsi="Tahoma" w:cs="Tahoma"/>
          <w:b/>
          <w:bCs/>
          <w:sz w:val="20"/>
          <w:szCs w:val="20"/>
        </w:rPr>
        <w:t>Wzór</w:t>
      </w:r>
      <w:proofErr w:type="spellEnd"/>
      <w:r w:rsidRPr="007D1648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bCs/>
          <w:sz w:val="20"/>
          <w:szCs w:val="20"/>
        </w:rPr>
        <w:t>zobowiązania</w:t>
      </w:r>
      <w:proofErr w:type="spellEnd"/>
      <w:r w:rsidRPr="007D1648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podmiotów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trzecich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oddania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dyspozycji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Wykonawcy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niezbędnych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zasobów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na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okres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korzystania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z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nich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przy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wykonywaniu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zamówienia</w:t>
      </w:r>
      <w:proofErr w:type="spellEnd"/>
    </w:p>
    <w:p w14:paraId="60ACDF2E" w14:textId="77777777" w:rsidR="00772AFE" w:rsidRPr="007D1648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0F471450" w14:textId="45502F9A" w:rsidR="009C4EB3" w:rsidRPr="00FD01A9" w:rsidRDefault="00772AFE" w:rsidP="004A1638">
      <w:pPr>
        <w:suppressAutoHyphens/>
        <w:spacing w:line="23" w:lineRule="atLeast"/>
        <w:jc w:val="both"/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</w:pPr>
      <w:r w:rsidRPr="00FD01A9">
        <w:rPr>
          <w:rFonts w:ascii="Tahoma" w:hAnsi="Tahoma" w:cs="Tahoma"/>
          <w:bCs/>
          <w:sz w:val="20"/>
          <w:szCs w:val="20"/>
        </w:rPr>
        <w:t xml:space="preserve">W </w:t>
      </w:r>
      <w:proofErr w:type="spellStart"/>
      <w:r w:rsidRPr="00FD01A9">
        <w:rPr>
          <w:rFonts w:ascii="Tahoma" w:hAnsi="Tahoma" w:cs="Tahoma"/>
          <w:bCs/>
          <w:sz w:val="20"/>
          <w:szCs w:val="20"/>
        </w:rPr>
        <w:t>postępowaniu</w:t>
      </w:r>
      <w:proofErr w:type="spellEnd"/>
      <w:r w:rsidRPr="00FD01A9">
        <w:rPr>
          <w:rFonts w:ascii="Tahoma" w:hAnsi="Tahoma" w:cs="Tahoma"/>
          <w:bCs/>
          <w:sz w:val="20"/>
          <w:szCs w:val="20"/>
        </w:rPr>
        <w:t xml:space="preserve"> o </w:t>
      </w:r>
      <w:proofErr w:type="spellStart"/>
      <w:r w:rsidRPr="00FD01A9">
        <w:rPr>
          <w:rFonts w:ascii="Tahoma" w:hAnsi="Tahoma" w:cs="Tahoma"/>
          <w:bCs/>
          <w:sz w:val="20"/>
          <w:szCs w:val="20"/>
        </w:rPr>
        <w:t>udzielenie</w:t>
      </w:r>
      <w:proofErr w:type="spellEnd"/>
      <w:r w:rsidRPr="00FD01A9">
        <w:rPr>
          <w:rFonts w:ascii="Tahoma" w:hAnsi="Tahoma" w:cs="Tahoma"/>
          <w:bCs/>
          <w:sz w:val="20"/>
          <w:szCs w:val="20"/>
        </w:rPr>
        <w:t xml:space="preserve"> </w:t>
      </w:r>
      <w:proofErr w:type="spellStart"/>
      <w:r w:rsidRPr="00FD01A9">
        <w:rPr>
          <w:rFonts w:ascii="Tahoma" w:hAnsi="Tahoma" w:cs="Tahoma"/>
          <w:bCs/>
          <w:sz w:val="20"/>
          <w:szCs w:val="20"/>
        </w:rPr>
        <w:t>zamówienia</w:t>
      </w:r>
      <w:proofErr w:type="spellEnd"/>
      <w:r w:rsidRPr="00FD01A9">
        <w:rPr>
          <w:rFonts w:ascii="Tahoma" w:hAnsi="Tahoma" w:cs="Tahoma"/>
          <w:bCs/>
          <w:sz w:val="20"/>
          <w:szCs w:val="20"/>
        </w:rPr>
        <w:t xml:space="preserve"> </w:t>
      </w:r>
      <w:proofErr w:type="spellStart"/>
      <w:r w:rsidRPr="00FD01A9">
        <w:rPr>
          <w:rFonts w:ascii="Tahoma" w:hAnsi="Tahoma" w:cs="Tahoma"/>
          <w:bCs/>
          <w:sz w:val="20"/>
          <w:szCs w:val="20"/>
        </w:rPr>
        <w:t>publicznego</w:t>
      </w:r>
      <w:proofErr w:type="spellEnd"/>
      <w:r w:rsidRPr="00FD01A9">
        <w:rPr>
          <w:rFonts w:ascii="Tahoma" w:hAnsi="Tahoma" w:cs="Tahoma"/>
          <w:bCs/>
          <w:sz w:val="20"/>
          <w:szCs w:val="20"/>
        </w:rPr>
        <w:t xml:space="preserve"> </w:t>
      </w:r>
      <w:r w:rsidRPr="00FD01A9">
        <w:rPr>
          <w:rFonts w:ascii="Tahoma" w:hAnsi="Tahoma" w:cs="Tahoma"/>
          <w:b/>
          <w:bCs/>
          <w:sz w:val="20"/>
          <w:szCs w:val="20"/>
        </w:rPr>
        <w:t xml:space="preserve">NS: </w:t>
      </w:r>
      <w:r w:rsidR="002932E7" w:rsidRPr="00FD01A9">
        <w:rPr>
          <w:rFonts w:ascii="Tahoma" w:hAnsi="Tahoma" w:cs="Tahoma"/>
          <w:b/>
          <w:bCs/>
          <w:sz w:val="20"/>
          <w:szCs w:val="20"/>
        </w:rPr>
        <w:t>SZ.271.</w:t>
      </w:r>
      <w:r w:rsidR="007B5859">
        <w:rPr>
          <w:rFonts w:ascii="Tahoma" w:hAnsi="Tahoma" w:cs="Tahoma"/>
          <w:b/>
          <w:bCs/>
          <w:sz w:val="20"/>
          <w:szCs w:val="20"/>
        </w:rPr>
        <w:t>5</w:t>
      </w:r>
      <w:r w:rsidR="00207739" w:rsidRPr="00FD01A9">
        <w:rPr>
          <w:rFonts w:ascii="Tahoma" w:hAnsi="Tahoma" w:cs="Tahoma"/>
          <w:b/>
          <w:bCs/>
          <w:sz w:val="20"/>
          <w:szCs w:val="20"/>
        </w:rPr>
        <w:t>.2024</w:t>
      </w:r>
      <w:r w:rsidR="002932E7" w:rsidRPr="00FD01A9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="005C4E9F" w:rsidRPr="00FD01A9">
        <w:rPr>
          <w:rFonts w:ascii="Tahoma" w:hAnsi="Tahoma" w:cs="Tahoma"/>
          <w:bCs/>
          <w:sz w:val="20"/>
          <w:szCs w:val="20"/>
        </w:rPr>
        <w:t>pn</w:t>
      </w:r>
      <w:proofErr w:type="spellEnd"/>
      <w:r w:rsidR="005C4E9F" w:rsidRPr="00FD01A9">
        <w:rPr>
          <w:rFonts w:ascii="Tahoma" w:hAnsi="Tahoma" w:cs="Tahoma"/>
          <w:bCs/>
          <w:sz w:val="20"/>
          <w:szCs w:val="20"/>
        </w:rPr>
        <w:t>.</w:t>
      </w:r>
      <w:r w:rsidR="008B2CFE" w:rsidRPr="00FD01A9">
        <w:rPr>
          <w:rFonts w:ascii="Tahoma" w:hAnsi="Tahoma" w:cs="Tahoma"/>
          <w:bCs/>
          <w:sz w:val="20"/>
          <w:szCs w:val="20"/>
        </w:rPr>
        <w:t xml:space="preserve"> </w:t>
      </w:r>
      <w:r w:rsidR="00241778" w:rsidRPr="00FD01A9">
        <w:rPr>
          <w:rFonts w:ascii="Tahoma" w:hAnsi="Tahoma" w:cs="Tahoma"/>
          <w:b/>
          <w:bCs/>
          <w:sz w:val="20"/>
          <w:szCs w:val="20"/>
          <w:lang w:val="pl-PL"/>
        </w:rPr>
        <w:t>„</w:t>
      </w:r>
      <w:r w:rsidR="007B5859" w:rsidRPr="007B5859">
        <w:rPr>
          <w:rFonts w:ascii="Tahoma" w:hAnsi="Tahoma" w:cs="Tahoma"/>
          <w:b/>
          <w:bCs/>
          <w:i/>
          <w:color w:val="000000"/>
          <w:spacing w:val="-4"/>
          <w:sz w:val="20"/>
          <w:szCs w:val="20"/>
          <w:lang w:val="pl-PL" w:eastAsia="ar-SA"/>
        </w:rPr>
        <w:t>Modernizacja oczyszczalni ścieków w miejscowości Cedry Wielkie, gmina Cedry Wielkie</w:t>
      </w:r>
      <w:bookmarkStart w:id="0" w:name="_GoBack"/>
      <w:bookmarkEnd w:id="0"/>
      <w:r w:rsidR="00241778" w:rsidRPr="00FD01A9"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>”.</w:t>
      </w:r>
    </w:p>
    <w:p w14:paraId="70D31428" w14:textId="77777777" w:rsidR="00241778" w:rsidRDefault="00241778" w:rsidP="004A1638">
      <w:pPr>
        <w:suppressAutoHyphens/>
        <w:spacing w:line="23" w:lineRule="atLeast"/>
        <w:jc w:val="both"/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</w:pPr>
    </w:p>
    <w:p w14:paraId="79C5555E" w14:textId="6DB4A678" w:rsidR="00772AFE" w:rsidRPr="007D1648" w:rsidRDefault="00772AFE" w:rsidP="004A1638">
      <w:pPr>
        <w:suppressAutoHyphens/>
        <w:spacing w:line="23" w:lineRule="atLeast"/>
        <w:jc w:val="both"/>
        <w:rPr>
          <w:rFonts w:ascii="Tahoma" w:hAnsi="Tahoma" w:cs="Tahoma"/>
          <w:sz w:val="20"/>
          <w:szCs w:val="20"/>
        </w:rPr>
      </w:pPr>
      <w:proofErr w:type="spellStart"/>
      <w:r w:rsidRPr="007D1648">
        <w:rPr>
          <w:rFonts w:ascii="Tahoma" w:hAnsi="Tahoma" w:cs="Tahoma"/>
          <w:sz w:val="20"/>
          <w:szCs w:val="20"/>
        </w:rPr>
        <w:t>Działając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7D1648">
        <w:rPr>
          <w:rFonts w:ascii="Tahoma" w:hAnsi="Tahoma" w:cs="Tahoma"/>
          <w:sz w:val="20"/>
          <w:szCs w:val="20"/>
        </w:rPr>
        <w:t>imieniu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……………………………………………………………. </w:t>
      </w:r>
      <w:proofErr w:type="spellStart"/>
      <w:r w:rsidRPr="007D1648">
        <w:rPr>
          <w:rFonts w:ascii="Tahoma" w:hAnsi="Tahoma" w:cs="Tahoma"/>
          <w:sz w:val="20"/>
          <w:szCs w:val="20"/>
        </w:rPr>
        <w:t>zobowiązuje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się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Pr="007D1648">
        <w:rPr>
          <w:rFonts w:ascii="Tahoma" w:hAnsi="Tahoma" w:cs="Tahoma"/>
          <w:sz w:val="20"/>
          <w:szCs w:val="20"/>
        </w:rPr>
        <w:t>oddania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Pr="007D1648">
        <w:rPr>
          <w:rFonts w:ascii="Tahoma" w:hAnsi="Tahoma" w:cs="Tahoma"/>
          <w:sz w:val="20"/>
          <w:szCs w:val="20"/>
        </w:rPr>
        <w:t>dyspozycji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dla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Wykonawcy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……………………………….…………………………. </w:t>
      </w:r>
      <w:proofErr w:type="spellStart"/>
      <w:r w:rsidRPr="007D1648">
        <w:rPr>
          <w:rFonts w:ascii="Tahoma" w:hAnsi="Tahoma" w:cs="Tahoma"/>
          <w:sz w:val="20"/>
          <w:szCs w:val="20"/>
        </w:rPr>
        <w:t>biorącego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udział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7D1648">
        <w:rPr>
          <w:rFonts w:ascii="Tahoma" w:hAnsi="Tahoma" w:cs="Tahoma"/>
          <w:sz w:val="20"/>
          <w:szCs w:val="20"/>
        </w:rPr>
        <w:t>przedmiotowym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postępowaniu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swoich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zasobów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7D1648">
        <w:rPr>
          <w:rFonts w:ascii="Tahoma" w:hAnsi="Tahoma" w:cs="Tahoma"/>
          <w:sz w:val="20"/>
          <w:szCs w:val="20"/>
        </w:rPr>
        <w:t>następującym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zakresie</w:t>
      </w:r>
      <w:proofErr w:type="spellEnd"/>
      <w:r w:rsidRPr="007D1648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</w:t>
      </w:r>
      <w:r w:rsidR="005C4E9F" w:rsidRPr="007D1648">
        <w:rPr>
          <w:rFonts w:ascii="Tahoma" w:hAnsi="Tahoma" w:cs="Tahoma"/>
          <w:sz w:val="20"/>
          <w:szCs w:val="20"/>
        </w:rPr>
        <w:t>.</w:t>
      </w:r>
      <w:r w:rsidRPr="007D1648">
        <w:rPr>
          <w:rFonts w:ascii="Tahoma" w:hAnsi="Tahoma" w:cs="Tahoma"/>
          <w:sz w:val="20"/>
          <w:szCs w:val="20"/>
        </w:rPr>
        <w:t>……</w:t>
      </w:r>
      <w:r w:rsidR="000C4063" w:rsidRPr="007D1648">
        <w:rPr>
          <w:rFonts w:ascii="Tahoma" w:hAnsi="Tahoma" w:cs="Tahoma"/>
          <w:sz w:val="20"/>
          <w:szCs w:val="20"/>
        </w:rPr>
        <w:t>……………………</w:t>
      </w:r>
      <w:r w:rsidR="005D3953" w:rsidRPr="007D1648">
        <w:rPr>
          <w:rFonts w:ascii="Tahoma" w:hAnsi="Tahoma" w:cs="Tahoma"/>
          <w:sz w:val="20"/>
          <w:szCs w:val="20"/>
        </w:rPr>
        <w:t>………………………………………</w:t>
      </w:r>
    </w:p>
    <w:p w14:paraId="2268FFAC" w14:textId="77777777" w:rsidR="00772AFE" w:rsidRPr="007D1648" w:rsidRDefault="00772AFE" w:rsidP="004A1638">
      <w:pPr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31251B2A" w14:textId="77777777" w:rsidR="00772AFE" w:rsidRPr="007D1648" w:rsidRDefault="00772AFE" w:rsidP="004A1638">
      <w:pPr>
        <w:spacing w:line="23" w:lineRule="atLeast"/>
        <w:contextualSpacing/>
        <w:jc w:val="both"/>
        <w:rPr>
          <w:rFonts w:ascii="Tahoma" w:hAnsi="Tahoma" w:cs="Tahoma"/>
          <w:b/>
          <w:i/>
          <w:sz w:val="20"/>
          <w:szCs w:val="20"/>
          <w:u w:val="single"/>
        </w:rPr>
      </w:pPr>
      <w:proofErr w:type="spellStart"/>
      <w:r w:rsidRPr="007D1648">
        <w:rPr>
          <w:rFonts w:ascii="Tahoma" w:hAnsi="Tahoma" w:cs="Tahoma"/>
          <w:b/>
          <w:i/>
          <w:sz w:val="20"/>
          <w:szCs w:val="20"/>
          <w:u w:val="single"/>
        </w:rPr>
        <w:t>Jednocześnie</w:t>
      </w:r>
      <w:proofErr w:type="spellEnd"/>
      <w:r w:rsidRPr="007D1648">
        <w:rPr>
          <w:rFonts w:ascii="Tahoma" w:hAnsi="Tahoma" w:cs="Tahoma"/>
          <w:b/>
          <w:i/>
          <w:sz w:val="20"/>
          <w:szCs w:val="20"/>
          <w:u w:val="single"/>
        </w:rPr>
        <w:t xml:space="preserve"> </w:t>
      </w:r>
      <w:proofErr w:type="spellStart"/>
      <w:r w:rsidRPr="007D1648">
        <w:rPr>
          <w:rFonts w:ascii="Tahoma" w:hAnsi="Tahoma" w:cs="Tahoma"/>
          <w:b/>
          <w:i/>
          <w:sz w:val="20"/>
          <w:szCs w:val="20"/>
          <w:u w:val="single"/>
        </w:rPr>
        <w:t>wskazuje</w:t>
      </w:r>
      <w:proofErr w:type="spellEnd"/>
      <w:r w:rsidRPr="007D1648">
        <w:rPr>
          <w:rFonts w:ascii="Tahoma" w:hAnsi="Tahoma" w:cs="Tahoma"/>
          <w:b/>
          <w:i/>
          <w:sz w:val="20"/>
          <w:szCs w:val="20"/>
          <w:u w:val="single"/>
        </w:rPr>
        <w:t xml:space="preserve">, </w:t>
      </w:r>
      <w:proofErr w:type="spellStart"/>
      <w:r w:rsidRPr="007D1648">
        <w:rPr>
          <w:rFonts w:ascii="Tahoma" w:hAnsi="Tahoma" w:cs="Tahoma"/>
          <w:b/>
          <w:i/>
          <w:sz w:val="20"/>
          <w:szCs w:val="20"/>
          <w:u w:val="single"/>
        </w:rPr>
        <w:t>iż</w:t>
      </w:r>
      <w:proofErr w:type="spellEnd"/>
      <w:r w:rsidRPr="007D1648">
        <w:rPr>
          <w:rFonts w:ascii="Tahoma" w:hAnsi="Tahoma" w:cs="Tahoma"/>
          <w:b/>
          <w:i/>
          <w:sz w:val="20"/>
          <w:szCs w:val="20"/>
          <w:u w:val="single"/>
        </w:rPr>
        <w:t>:</w:t>
      </w:r>
    </w:p>
    <w:p w14:paraId="778FDE24" w14:textId="77777777" w:rsidR="00772AFE" w:rsidRPr="007D1648" w:rsidRDefault="00772AFE">
      <w:pPr>
        <w:numPr>
          <w:ilvl w:val="6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7D1648">
        <w:rPr>
          <w:rFonts w:ascii="Tahoma" w:hAnsi="Tahoma" w:cs="Tahoma"/>
          <w:sz w:val="20"/>
          <w:szCs w:val="20"/>
        </w:rPr>
        <w:t>Zakres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w/w </w:t>
      </w:r>
      <w:proofErr w:type="spellStart"/>
      <w:r w:rsidRPr="007D1648">
        <w:rPr>
          <w:rFonts w:ascii="Tahoma" w:hAnsi="Tahoma" w:cs="Tahoma"/>
          <w:sz w:val="20"/>
          <w:szCs w:val="20"/>
        </w:rPr>
        <w:t>zasobów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przy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wykonywaniu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zamówienia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będzie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następujący</w:t>
      </w:r>
      <w:proofErr w:type="spellEnd"/>
      <w:r w:rsidRPr="007D1648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……………………………………………………………………………………………………</w:t>
      </w:r>
      <w:r w:rsidR="000C4063" w:rsidRPr="007D1648">
        <w:rPr>
          <w:rFonts w:ascii="Tahoma" w:hAnsi="Tahoma" w:cs="Tahoma"/>
          <w:sz w:val="20"/>
          <w:szCs w:val="20"/>
        </w:rPr>
        <w:t>………………………………</w:t>
      </w:r>
      <w:r w:rsidRPr="007D1648">
        <w:rPr>
          <w:rFonts w:ascii="Tahoma" w:hAnsi="Tahoma" w:cs="Tahoma"/>
          <w:sz w:val="20"/>
          <w:szCs w:val="20"/>
        </w:rPr>
        <w:t>…………………..</w:t>
      </w:r>
    </w:p>
    <w:p w14:paraId="6549FAA5" w14:textId="77777777" w:rsidR="000C4063" w:rsidRPr="007D1648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  <w:rPr>
          <w:rFonts w:ascii="Tahoma" w:hAnsi="Tahoma" w:cs="Tahoma"/>
          <w:sz w:val="20"/>
          <w:szCs w:val="20"/>
        </w:rPr>
      </w:pPr>
    </w:p>
    <w:p w14:paraId="6221779D" w14:textId="0716176D" w:rsidR="00772AFE" w:rsidRPr="007D1648" w:rsidRDefault="00772AFE">
      <w:pPr>
        <w:numPr>
          <w:ilvl w:val="6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7D1648">
        <w:rPr>
          <w:rFonts w:ascii="Tahoma" w:hAnsi="Tahoma" w:cs="Tahoma"/>
          <w:sz w:val="20"/>
          <w:szCs w:val="20"/>
        </w:rPr>
        <w:t>Sposób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okres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udostępniania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Wykonawcy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</w:t>
      </w:r>
      <w:r w:rsidRPr="007D1648">
        <w:rPr>
          <w:rFonts w:ascii="Tahoma" w:hAnsi="Tahoma" w:cs="Tahoma"/>
          <w:sz w:val="20"/>
          <w:szCs w:val="20"/>
        </w:rPr>
        <w:t xml:space="preserve">w/w </w:t>
      </w:r>
      <w:proofErr w:type="spellStart"/>
      <w:r w:rsidRPr="007D1648">
        <w:rPr>
          <w:rFonts w:ascii="Tahoma" w:hAnsi="Tahoma" w:cs="Tahoma"/>
          <w:sz w:val="20"/>
          <w:szCs w:val="20"/>
        </w:rPr>
        <w:t>zasobów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oraz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wykorzystnie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przez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Wykonawcę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w/w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zasobów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będzie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następując</w:t>
      </w:r>
      <w:r w:rsidR="000C4063" w:rsidRPr="007D1648">
        <w:rPr>
          <w:rFonts w:ascii="Tahoma" w:hAnsi="Tahoma" w:cs="Tahoma"/>
          <w:sz w:val="20"/>
          <w:szCs w:val="20"/>
        </w:rPr>
        <w:t>y</w:t>
      </w:r>
      <w:proofErr w:type="spellEnd"/>
      <w:r w:rsidRPr="007D1648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</w:t>
      </w:r>
      <w:r w:rsidR="000C4063" w:rsidRPr="007D1648">
        <w:rPr>
          <w:rFonts w:ascii="Tahoma" w:hAnsi="Tahoma" w:cs="Tahoma"/>
          <w:sz w:val="20"/>
          <w:szCs w:val="20"/>
        </w:rPr>
        <w:t>….</w:t>
      </w:r>
      <w:r w:rsidRPr="007D1648">
        <w:rPr>
          <w:rFonts w:ascii="Tahoma" w:hAnsi="Tahoma" w:cs="Tahoma"/>
          <w:sz w:val="20"/>
          <w:szCs w:val="20"/>
        </w:rPr>
        <w:t>……………</w:t>
      </w:r>
    </w:p>
    <w:p w14:paraId="38F69C8D" w14:textId="77777777" w:rsidR="000C4063" w:rsidRPr="007D1648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  <w:rPr>
          <w:rFonts w:ascii="Tahoma" w:hAnsi="Tahoma" w:cs="Tahoma"/>
          <w:sz w:val="20"/>
          <w:szCs w:val="20"/>
        </w:rPr>
      </w:pPr>
    </w:p>
    <w:p w14:paraId="67E090E1" w14:textId="37D6E7F6" w:rsidR="00772AFE" w:rsidRPr="007D1648" w:rsidRDefault="00772AFE">
      <w:pPr>
        <w:numPr>
          <w:ilvl w:val="6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7D1648">
        <w:rPr>
          <w:rFonts w:ascii="Tahoma" w:hAnsi="Tahoma" w:cs="Tahoma"/>
          <w:sz w:val="20"/>
          <w:szCs w:val="20"/>
        </w:rPr>
        <w:t>Zakres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r w:rsidR="000C4063" w:rsidRPr="007D1648">
        <w:rPr>
          <w:rFonts w:ascii="Tahoma" w:hAnsi="Tahoma" w:cs="Tahoma"/>
          <w:sz w:val="20"/>
          <w:szCs w:val="20"/>
        </w:rPr>
        <w:t xml:space="preserve">w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jakim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podmiot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udostępniający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zasoby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zrealizuje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3953" w:rsidRPr="007D1648">
        <w:rPr>
          <w:rFonts w:ascii="Tahoma" w:hAnsi="Tahoma" w:cs="Tahoma"/>
          <w:sz w:val="20"/>
          <w:szCs w:val="20"/>
        </w:rPr>
        <w:t>roboty</w:t>
      </w:r>
      <w:proofErr w:type="spellEnd"/>
      <w:r w:rsidR="005D3953" w:rsidRPr="007D1648">
        <w:rPr>
          <w:rFonts w:ascii="Tahoma" w:hAnsi="Tahoma" w:cs="Tahoma"/>
          <w:sz w:val="20"/>
          <w:szCs w:val="20"/>
        </w:rPr>
        <w:t>,</w:t>
      </w:r>
      <w:r w:rsidR="000C4063"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których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wskazane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zdolności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dotyczą.</w:t>
      </w:r>
      <w:r w:rsidRPr="007D1648">
        <w:rPr>
          <w:rFonts w:ascii="Tahoma" w:hAnsi="Tahoma" w:cs="Tahoma"/>
          <w:sz w:val="20"/>
          <w:szCs w:val="20"/>
        </w:rPr>
        <w:t>:……………………………………</w:t>
      </w:r>
      <w:r w:rsidR="000C4063" w:rsidRPr="007D1648">
        <w:rPr>
          <w:rFonts w:ascii="Tahoma" w:hAnsi="Tahoma" w:cs="Tahoma"/>
          <w:sz w:val="20"/>
          <w:szCs w:val="20"/>
        </w:rPr>
        <w:t>………………….</w:t>
      </w:r>
      <w:r w:rsidRPr="007D1648">
        <w:rPr>
          <w:rFonts w:ascii="Tahoma" w:hAnsi="Tahoma" w:cs="Tahoma"/>
          <w:sz w:val="20"/>
          <w:szCs w:val="20"/>
        </w:rPr>
        <w:t>……………………………………………………..…………………</w:t>
      </w:r>
      <w:r w:rsidR="005D3953" w:rsidRPr="007D1648">
        <w:rPr>
          <w:rFonts w:ascii="Tahoma" w:hAnsi="Tahoma" w:cs="Tahoma"/>
          <w:sz w:val="20"/>
          <w:szCs w:val="20"/>
        </w:rPr>
        <w:t>…………………………………………………………..</w:t>
      </w:r>
      <w:r w:rsidRPr="007D1648">
        <w:rPr>
          <w:rFonts w:ascii="Tahoma" w:hAnsi="Tahoma" w:cs="Tahoma"/>
          <w:sz w:val="20"/>
          <w:szCs w:val="20"/>
        </w:rPr>
        <w:t>………</w:t>
      </w:r>
    </w:p>
    <w:p w14:paraId="2D2308C4" w14:textId="77777777" w:rsidR="00772AFE" w:rsidRPr="007D1648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341418CD" w14:textId="77777777" w:rsidR="00772AFE" w:rsidRPr="007D1648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sz w:val="20"/>
          <w:szCs w:val="20"/>
        </w:rPr>
      </w:pPr>
      <w:proofErr w:type="spellStart"/>
      <w:r w:rsidRPr="007D1648">
        <w:rPr>
          <w:rFonts w:ascii="Tahoma" w:hAnsi="Tahoma" w:cs="Tahoma"/>
          <w:b/>
          <w:sz w:val="20"/>
          <w:szCs w:val="20"/>
        </w:rPr>
        <w:t>Uwaga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: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Niniejsze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zobowiązanie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podmiotów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trzecich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oddania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dyspozycji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Wykonawcy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niezbędnych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zasobów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na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okres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korzystania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z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nich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przy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wykonywaniu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zamówienia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  <w:u w:val="single"/>
        </w:rPr>
        <w:t>musi</w:t>
      </w:r>
      <w:proofErr w:type="spellEnd"/>
      <w:r w:rsidRPr="007D1648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  <w:u w:val="single"/>
        </w:rPr>
        <w:t>być</w:t>
      </w:r>
      <w:proofErr w:type="spellEnd"/>
      <w:r w:rsidRPr="007D1648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  <w:u w:val="single"/>
        </w:rPr>
        <w:t>złożone</w:t>
      </w:r>
      <w:proofErr w:type="spellEnd"/>
      <w:r w:rsidRPr="007D1648">
        <w:rPr>
          <w:rFonts w:ascii="Tahoma" w:hAnsi="Tahoma" w:cs="Tahoma"/>
          <w:b/>
          <w:sz w:val="20"/>
          <w:szCs w:val="20"/>
          <w:u w:val="single"/>
        </w:rPr>
        <w:t xml:space="preserve"> do </w:t>
      </w:r>
      <w:proofErr w:type="spellStart"/>
      <w:r w:rsidRPr="007D1648">
        <w:rPr>
          <w:rFonts w:ascii="Tahoma" w:hAnsi="Tahoma" w:cs="Tahoma"/>
          <w:b/>
          <w:sz w:val="20"/>
          <w:szCs w:val="20"/>
          <w:u w:val="single"/>
        </w:rPr>
        <w:t>oferty</w:t>
      </w:r>
      <w:proofErr w:type="spellEnd"/>
      <w:r w:rsidRPr="007D1648">
        <w:rPr>
          <w:rFonts w:ascii="Tahoma" w:hAnsi="Tahoma" w:cs="Tahoma"/>
          <w:b/>
          <w:sz w:val="20"/>
          <w:szCs w:val="20"/>
          <w:u w:val="single"/>
        </w:rPr>
        <w:t xml:space="preserve"> w </w:t>
      </w:r>
      <w:proofErr w:type="spellStart"/>
      <w:r w:rsidRPr="007D1648">
        <w:rPr>
          <w:rFonts w:ascii="Tahoma" w:hAnsi="Tahoma" w:cs="Tahoma"/>
          <w:b/>
          <w:sz w:val="20"/>
          <w:szCs w:val="20"/>
          <w:u w:val="single"/>
        </w:rPr>
        <w:t>oryginale</w:t>
      </w:r>
      <w:proofErr w:type="spellEnd"/>
      <w:r w:rsidRPr="007D1648">
        <w:rPr>
          <w:rFonts w:ascii="Tahoma" w:hAnsi="Tahoma" w:cs="Tahoma"/>
          <w:b/>
          <w:sz w:val="20"/>
          <w:szCs w:val="20"/>
          <w:u w:val="single"/>
        </w:rPr>
        <w:t>.</w:t>
      </w:r>
    </w:p>
    <w:p w14:paraId="020842E6" w14:textId="77777777" w:rsidR="00772AFE" w:rsidRPr="007D1648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11FB1D8A" w14:textId="77777777" w:rsidR="00772AFE" w:rsidRPr="007D1648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5263C6" w:rsidRPr="007D1648" w14:paraId="13D24218" w14:textId="77777777" w:rsidTr="00017276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0283" w14:textId="77777777" w:rsidR="00772AFE" w:rsidRPr="007D1648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D1648">
              <w:rPr>
                <w:rFonts w:ascii="Tahoma" w:hAnsi="Tahoma" w:cs="Tahoma"/>
                <w:sz w:val="20"/>
                <w:szCs w:val="20"/>
              </w:rPr>
              <w:t>Osoby</w:t>
            </w:r>
            <w:proofErr w:type="spellEnd"/>
            <w:r w:rsidRPr="007D164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D1648">
              <w:rPr>
                <w:rFonts w:ascii="Tahoma" w:hAnsi="Tahoma" w:cs="Tahoma"/>
                <w:sz w:val="20"/>
                <w:szCs w:val="20"/>
              </w:rPr>
              <w:t>upoważnione</w:t>
            </w:r>
            <w:proofErr w:type="spellEnd"/>
            <w:r w:rsidRPr="007D1648">
              <w:rPr>
                <w:rFonts w:ascii="Tahoma" w:hAnsi="Tahoma" w:cs="Tahoma"/>
                <w:sz w:val="20"/>
                <w:szCs w:val="20"/>
              </w:rPr>
              <w:t xml:space="preserve"> do </w:t>
            </w:r>
            <w:proofErr w:type="spellStart"/>
            <w:r w:rsidRPr="007D1648">
              <w:rPr>
                <w:rFonts w:ascii="Tahoma" w:hAnsi="Tahoma" w:cs="Tahoma"/>
                <w:sz w:val="20"/>
                <w:szCs w:val="20"/>
              </w:rPr>
              <w:t>podpisania</w:t>
            </w:r>
            <w:proofErr w:type="spellEnd"/>
            <w:r w:rsidRPr="007D164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D1648">
              <w:rPr>
                <w:rFonts w:ascii="Tahoma" w:hAnsi="Tahoma" w:cs="Tahoma"/>
                <w:sz w:val="20"/>
                <w:szCs w:val="20"/>
              </w:rPr>
              <w:t>zobowiązania</w:t>
            </w:r>
            <w:proofErr w:type="spellEnd"/>
            <w:r w:rsidRPr="007D1648">
              <w:rPr>
                <w:rFonts w:ascii="Tahoma" w:hAnsi="Tahoma" w:cs="Tahoma"/>
                <w:sz w:val="20"/>
                <w:szCs w:val="20"/>
              </w:rPr>
              <w:t xml:space="preserve"> w </w:t>
            </w:r>
            <w:proofErr w:type="spellStart"/>
            <w:r w:rsidRPr="007D1648">
              <w:rPr>
                <w:rFonts w:ascii="Tahoma" w:hAnsi="Tahoma" w:cs="Tahoma"/>
                <w:sz w:val="20"/>
                <w:szCs w:val="20"/>
              </w:rPr>
              <w:t>imieniu</w:t>
            </w:r>
            <w:proofErr w:type="spellEnd"/>
            <w:r w:rsidRPr="007D164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D1648">
              <w:rPr>
                <w:rFonts w:ascii="Tahoma" w:hAnsi="Tahoma" w:cs="Tahoma"/>
                <w:sz w:val="20"/>
                <w:szCs w:val="20"/>
              </w:rPr>
              <w:t>udostępniającego</w:t>
            </w:r>
            <w:proofErr w:type="spellEnd"/>
            <w:r w:rsidRPr="007D1648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5263C6" w:rsidRPr="007D1648" w14:paraId="775F5CDC" w14:textId="77777777" w:rsidTr="00017276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58C8" w14:textId="77777777" w:rsidR="00772AFE" w:rsidRPr="007D1648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D1648">
              <w:rPr>
                <w:rFonts w:ascii="Tahoma" w:hAnsi="Tahoma" w:cs="Tahoma"/>
                <w:sz w:val="20"/>
                <w:szCs w:val="20"/>
              </w:rPr>
              <w:t>Imię</w:t>
            </w:r>
            <w:proofErr w:type="spellEnd"/>
            <w:r w:rsidRPr="007D1648">
              <w:rPr>
                <w:rFonts w:ascii="Tahoma" w:hAnsi="Tahoma" w:cs="Tahoma"/>
                <w:sz w:val="20"/>
                <w:szCs w:val="20"/>
              </w:rPr>
              <w:t xml:space="preserve"> i </w:t>
            </w:r>
            <w:proofErr w:type="spellStart"/>
            <w:r w:rsidRPr="007D1648">
              <w:rPr>
                <w:rFonts w:ascii="Tahoma" w:hAnsi="Tahoma" w:cs="Tahoma"/>
                <w:sz w:val="20"/>
                <w:szCs w:val="20"/>
              </w:rPr>
              <w:t>Nazwisko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9DC3" w14:textId="77777777" w:rsidR="00772AFE" w:rsidRPr="007D1648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1648">
              <w:rPr>
                <w:rFonts w:ascii="Tahoma" w:hAnsi="Tahoma" w:cs="Tahoma"/>
                <w:sz w:val="20"/>
                <w:szCs w:val="2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2904" w14:textId="77777777" w:rsidR="00772AFE" w:rsidRPr="007D1648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D1648">
              <w:rPr>
                <w:rFonts w:ascii="Tahoma" w:hAnsi="Tahoma" w:cs="Tahoma"/>
                <w:sz w:val="20"/>
                <w:szCs w:val="20"/>
              </w:rPr>
              <w:t>Podpis</w:t>
            </w:r>
            <w:proofErr w:type="spellEnd"/>
          </w:p>
        </w:tc>
      </w:tr>
      <w:tr w:rsidR="005263C6" w:rsidRPr="007D1648" w14:paraId="371C07EF" w14:textId="77777777" w:rsidTr="00017276">
        <w:trPr>
          <w:trHeight w:hRule="exact" w:val="4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5F08" w14:textId="77777777" w:rsidR="00772AFE" w:rsidRPr="007D1648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1648">
              <w:rPr>
                <w:rFonts w:ascii="Tahoma" w:hAnsi="Tahoma" w:cs="Tahoma"/>
                <w:sz w:val="20"/>
                <w:szCs w:val="2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7A2B" w14:textId="77777777" w:rsidR="00772AFE" w:rsidRPr="007D1648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894E" w14:textId="77777777" w:rsidR="00772AFE" w:rsidRPr="007D1648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4C54" w14:textId="77777777" w:rsidR="00772AFE" w:rsidRPr="007D1648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2AFE" w:rsidRPr="007D1648" w14:paraId="4CAECDC5" w14:textId="77777777" w:rsidTr="00017276">
        <w:trPr>
          <w:trHeight w:hRule="exact" w:val="42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385C" w14:textId="77777777" w:rsidR="00772AFE" w:rsidRPr="007D1648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rFonts w:ascii="Tahoma" w:hAnsi="Tahoma" w:cs="Tahoma"/>
                <w:w w:val="66"/>
                <w:sz w:val="20"/>
                <w:szCs w:val="20"/>
              </w:rPr>
            </w:pPr>
            <w:r w:rsidRPr="007D1648">
              <w:rPr>
                <w:rFonts w:ascii="Tahoma" w:hAnsi="Tahoma" w:cs="Tahoma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07C6" w14:textId="77777777" w:rsidR="00772AFE" w:rsidRPr="007D1648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w w:val="6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156B" w14:textId="77777777" w:rsidR="00772AFE" w:rsidRPr="007D1648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w w:val="6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5F39" w14:textId="77777777" w:rsidR="00772AFE" w:rsidRPr="007D1648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w w:val="66"/>
                <w:sz w:val="20"/>
                <w:szCs w:val="20"/>
              </w:rPr>
            </w:pPr>
          </w:p>
        </w:tc>
      </w:tr>
    </w:tbl>
    <w:p w14:paraId="6918E404" w14:textId="77777777" w:rsidR="00772AFE" w:rsidRPr="007D1648" w:rsidRDefault="00772AFE" w:rsidP="004A1638">
      <w:pPr>
        <w:spacing w:line="23" w:lineRule="atLeast"/>
        <w:rPr>
          <w:rFonts w:ascii="Tahoma" w:hAnsi="Tahoma" w:cs="Tahoma"/>
          <w:b/>
          <w:sz w:val="20"/>
          <w:szCs w:val="20"/>
        </w:rPr>
      </w:pPr>
    </w:p>
    <w:p w14:paraId="7AF06B68" w14:textId="77777777" w:rsidR="00196308" w:rsidRPr="007D1648" w:rsidRDefault="00196308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</w:p>
    <w:sectPr w:rsidR="00196308" w:rsidRPr="007D1648" w:rsidSect="00AF031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2" w:right="1134" w:bottom="1134" w:left="709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35B9B" w14:textId="77777777" w:rsidR="006E7CA2" w:rsidRDefault="006E7CA2">
      <w:r>
        <w:separator/>
      </w:r>
    </w:p>
  </w:endnote>
  <w:endnote w:type="continuationSeparator" w:id="0">
    <w:p w14:paraId="367A5AAA" w14:textId="77777777" w:rsidR="006E7CA2" w:rsidRDefault="006E7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NewRoman">
    <w:altName w:val="MS Mincho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500607"/>
      <w:docPartObj>
        <w:docPartGallery w:val="Page Numbers (Bottom of Page)"/>
        <w:docPartUnique/>
      </w:docPartObj>
    </w:sdtPr>
    <w:sdtEndPr/>
    <w:sdtContent>
      <w:p w14:paraId="5FE8A649" w14:textId="512AB2EC" w:rsidR="00143F99" w:rsidRDefault="00143F9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859" w:rsidRPr="007B5859">
          <w:rPr>
            <w:noProof/>
            <w:lang w:val="pl-PL"/>
          </w:rPr>
          <w:t>2</w:t>
        </w:r>
        <w:r>
          <w:fldChar w:fldCharType="end"/>
        </w:r>
      </w:p>
    </w:sdtContent>
  </w:sdt>
  <w:p w14:paraId="38A0CC46" w14:textId="1C7175DD" w:rsidR="00143F99" w:rsidRDefault="00143F99">
    <w:pPr>
      <w:pStyle w:val="Nagwekistopka"/>
      <w:tabs>
        <w:tab w:val="clear" w:pos="9020"/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294158"/>
      <w:docPartObj>
        <w:docPartGallery w:val="Page Numbers (Bottom of Page)"/>
        <w:docPartUnique/>
      </w:docPartObj>
    </w:sdtPr>
    <w:sdtEndPr/>
    <w:sdtContent>
      <w:p w14:paraId="04169553" w14:textId="77329EFE" w:rsidR="00143F99" w:rsidRDefault="00143F9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859" w:rsidRPr="007B5859">
          <w:rPr>
            <w:noProof/>
            <w:lang w:val="pl-PL"/>
          </w:rPr>
          <w:t>1</w:t>
        </w:r>
        <w:r>
          <w:fldChar w:fldCharType="end"/>
        </w:r>
      </w:p>
    </w:sdtContent>
  </w:sdt>
  <w:p w14:paraId="210C1238" w14:textId="77777777" w:rsidR="00143F99" w:rsidRDefault="00143F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A21054" w14:textId="77777777" w:rsidR="006E7CA2" w:rsidRDefault="006E7CA2">
      <w:r>
        <w:separator/>
      </w:r>
    </w:p>
  </w:footnote>
  <w:footnote w:type="continuationSeparator" w:id="0">
    <w:p w14:paraId="5A62B097" w14:textId="77777777" w:rsidR="006E7CA2" w:rsidRDefault="006E7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60278" w14:textId="77777777" w:rsidR="00143F99" w:rsidRDefault="00143F99">
    <w:pPr>
      <w:pStyle w:val="Nagwek"/>
    </w:pPr>
  </w:p>
  <w:p w14:paraId="385994FA" w14:textId="6D5C4B19" w:rsidR="00143F99" w:rsidRDefault="00143F99" w:rsidP="003F7C11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0B0DB" w14:textId="77777777" w:rsidR="00143F99" w:rsidRDefault="00143F99">
    <w:pPr>
      <w:pStyle w:val="Nagwek"/>
    </w:pPr>
  </w:p>
  <w:p w14:paraId="10FE70F9" w14:textId="77777777" w:rsidR="00143F99" w:rsidRDefault="00143F99">
    <w:pPr>
      <w:pStyle w:val="Nagwek"/>
    </w:pPr>
  </w:p>
  <w:p w14:paraId="14BE8250" w14:textId="4E829BA2" w:rsidR="00143F99" w:rsidRDefault="00143F99">
    <w:pPr>
      <w:pStyle w:val="Nagwek"/>
      <w:rPr>
        <w:noProof/>
      </w:rPr>
    </w:pPr>
    <w:r>
      <w:t xml:space="preserve">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ahoma" w:eastAsia="Times New Roman" w:hAnsi="Tahoma" w:cs="Tahoma"/>
        <w:b/>
        <w:sz w:val="20"/>
        <w:szCs w:val="20"/>
      </w:rPr>
    </w:lvl>
  </w:abstractNum>
  <w:abstractNum w:abstractNumId="1" w15:restartNumberingAfterBreak="0">
    <w:nsid w:val="00000003"/>
    <w:multiLevelType w:val="multilevel"/>
    <w:tmpl w:val="00000003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3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2610896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8"/>
    <w:multiLevelType w:val="multilevel"/>
    <w:tmpl w:val="B6149384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A"/>
    <w:multiLevelType w:val="multilevel"/>
    <w:tmpl w:val="6F4E659A"/>
    <w:lvl w:ilvl="0">
      <w:start w:val="1"/>
      <w:numFmt w:val="decimal"/>
      <w:lvlText w:val="%1."/>
      <w:lvlJc w:val="left"/>
      <w:pPr>
        <w:tabs>
          <w:tab w:val="num" w:pos="0"/>
        </w:tabs>
        <w:ind w:left="704" w:hanging="360"/>
      </w:pPr>
    </w:lvl>
    <w:lvl w:ilvl="1">
      <w:start w:val="1"/>
      <w:numFmt w:val="decimal"/>
      <w:isLgl/>
      <w:lvlText w:val="%1.%2.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4" w:hanging="1800"/>
      </w:pPr>
      <w:rPr>
        <w:rFonts w:hint="default"/>
      </w:rPr>
    </w:lvl>
  </w:abstractNum>
  <w:abstractNum w:abstractNumId="6" w15:restartNumberingAfterBreak="0">
    <w:nsid w:val="0000000F"/>
    <w:multiLevelType w:val="multilevel"/>
    <w:tmpl w:val="516874DC"/>
    <w:name w:val="WW8Num97"/>
    <w:lvl w:ilvl="0">
      <w:start w:val="6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-1080"/>
        </w:tabs>
        <w:ind w:left="360" w:hanging="360"/>
      </w:pPr>
      <w:rPr>
        <w:b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8" w15:restartNumberingAfterBreak="0">
    <w:nsid w:val="00000013"/>
    <w:multiLevelType w:val="singleLevel"/>
    <w:tmpl w:val="856E465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00000017"/>
    <w:multiLevelType w:val="multilevel"/>
    <w:tmpl w:val="7848D080"/>
    <w:name w:val="WW8Num23"/>
    <w:lvl w:ilvl="0">
      <w:start w:val="1"/>
      <w:numFmt w:val="decimal"/>
      <w:lvlText w:val="%1)"/>
      <w:lvlJc w:val="left"/>
      <w:pPr>
        <w:tabs>
          <w:tab w:val="num" w:pos="-77"/>
        </w:tabs>
        <w:ind w:left="643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Tahoma" w:eastAsia="Times New Roman" w:hAnsi="Tahoma" w:cs="Tahoma"/>
        <w:i w:val="0"/>
        <w:i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-1697"/>
        </w:tabs>
        <w:ind w:left="463" w:hanging="180"/>
      </w:pPr>
      <w:rPr>
        <w:rFonts w:hint="default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22"/>
    <w:multiLevelType w:val="multilevel"/>
    <w:tmpl w:val="3910A6FE"/>
    <w:name w:val="WW8Num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1" w15:restartNumberingAfterBreak="0">
    <w:nsid w:val="00000024"/>
    <w:multiLevelType w:val="singleLevel"/>
    <w:tmpl w:val="00000024"/>
    <w:name w:val="WW8Num45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26"/>
    <w:multiLevelType w:val="multilevel"/>
    <w:tmpl w:val="879A8224"/>
    <w:name w:val="WW8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30"/>
    <w:multiLevelType w:val="singleLevel"/>
    <w:tmpl w:val="1132FEEE"/>
    <w:name w:val="WW8Num5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</w:rPr>
    </w:lvl>
  </w:abstractNum>
  <w:abstractNum w:abstractNumId="14" w15:restartNumberingAfterBreak="0">
    <w:nsid w:val="00944BEE"/>
    <w:multiLevelType w:val="hybridMultilevel"/>
    <w:tmpl w:val="5A304180"/>
    <w:name w:val="WW8Num54222222223222222222"/>
    <w:lvl w:ilvl="0" w:tplc="511C33E0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427E74"/>
    <w:multiLevelType w:val="hybridMultilevel"/>
    <w:tmpl w:val="C7861C7C"/>
    <w:name w:val="WW8Num5422222222"/>
    <w:lvl w:ilvl="0" w:tplc="159669E6">
      <w:start w:val="1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228611C"/>
    <w:multiLevelType w:val="hybridMultilevel"/>
    <w:tmpl w:val="71681D94"/>
    <w:lvl w:ilvl="0" w:tplc="82AC6D0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028422B7"/>
    <w:multiLevelType w:val="hybridMultilevel"/>
    <w:tmpl w:val="FD4277F4"/>
    <w:name w:val="WW8Num232"/>
    <w:lvl w:ilvl="0" w:tplc="DEDC1E76">
      <w:start w:val="8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4067BB"/>
    <w:multiLevelType w:val="hybridMultilevel"/>
    <w:tmpl w:val="03B6AD48"/>
    <w:lvl w:ilvl="0" w:tplc="1A800228">
      <w:start w:val="1"/>
      <w:numFmt w:val="decimal"/>
      <w:lvlText w:val="%1)"/>
      <w:lvlJc w:val="left"/>
      <w:pPr>
        <w:ind w:left="12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647147D"/>
    <w:multiLevelType w:val="hybridMultilevel"/>
    <w:tmpl w:val="7ADCE2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8D86CC2"/>
    <w:multiLevelType w:val="multilevel"/>
    <w:tmpl w:val="39C8F60A"/>
    <w:styleLink w:val="WW8Num9"/>
    <w:lvl w:ilvl="0">
      <w:numFmt w:val="bullet"/>
      <w:pStyle w:val="Listapunktowana1"/>
      <w:lvlText w:val=""/>
      <w:lvlJc w:val="left"/>
      <w:pPr>
        <w:ind w:left="1081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08D91C0D"/>
    <w:multiLevelType w:val="hybridMultilevel"/>
    <w:tmpl w:val="A2808148"/>
    <w:name w:val="WW8Num54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8E44383"/>
    <w:multiLevelType w:val="hybridMultilevel"/>
    <w:tmpl w:val="55DAE8E4"/>
    <w:name w:val="WW8Num542222222"/>
    <w:lvl w:ilvl="0" w:tplc="2B640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3F462D"/>
    <w:multiLevelType w:val="hybridMultilevel"/>
    <w:tmpl w:val="F648B3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B0C7358"/>
    <w:multiLevelType w:val="hybridMultilevel"/>
    <w:tmpl w:val="787EE4FE"/>
    <w:lvl w:ilvl="0" w:tplc="74846D1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0D011ADA"/>
    <w:multiLevelType w:val="hybridMultilevel"/>
    <w:tmpl w:val="446E8B74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1B018C"/>
    <w:multiLevelType w:val="hybridMultilevel"/>
    <w:tmpl w:val="56C2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EE8E0C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  <w:b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5E4C0BA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8A7911"/>
    <w:multiLevelType w:val="hybridMultilevel"/>
    <w:tmpl w:val="E7984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02C101B"/>
    <w:multiLevelType w:val="hybridMultilevel"/>
    <w:tmpl w:val="0C4C2ED6"/>
    <w:name w:val="WW8Num54222222223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F84539C"/>
    <w:multiLevelType w:val="hybridMultilevel"/>
    <w:tmpl w:val="3E72E47E"/>
    <w:name w:val="WW8Num54222222223"/>
    <w:lvl w:ilvl="0" w:tplc="BA76B7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4BCF34C">
      <w:start w:val="1"/>
      <w:numFmt w:val="low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23A4551"/>
    <w:multiLevelType w:val="hybridMultilevel"/>
    <w:tmpl w:val="B0264C44"/>
    <w:lvl w:ilvl="0" w:tplc="0D2472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3B916B4"/>
    <w:multiLevelType w:val="multilevel"/>
    <w:tmpl w:val="1A185ED8"/>
    <w:name w:val="WW8Num1162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/>
        <w:bCs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644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4" w15:restartNumberingAfterBreak="0">
    <w:nsid w:val="23EE296E"/>
    <w:multiLevelType w:val="multilevel"/>
    <w:tmpl w:val="7428820C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ahoma" w:hAnsi="Arial" w:cs="Arial"/>
        <w:b/>
        <w:sz w:val="20"/>
        <w:szCs w:val="8"/>
      </w:rPr>
    </w:lvl>
    <w:lvl w:ilvl="1">
      <w:start w:val="1"/>
      <w:numFmt w:val="decimal"/>
      <w:lvlText w:val="%2."/>
      <w:lvlJc w:val="left"/>
      <w:pPr>
        <w:tabs>
          <w:tab w:val="num" w:pos="-153"/>
        </w:tabs>
        <w:ind w:left="927" w:hanging="360"/>
      </w:pPr>
      <w:rPr>
        <w:rFonts w:ascii="Times New Roman" w:eastAsia="Tahoma" w:hAnsi="Times New Roman" w:cs="Times New Roman"/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b/>
        <w:color w:val="auto"/>
      </w:rPr>
    </w:lvl>
    <w:lvl w:ilvl="3">
      <w:start w:val="1"/>
      <w:numFmt w:val="decimal"/>
      <w:lvlText w:val="%4."/>
      <w:lvlJc w:val="left"/>
      <w:pPr>
        <w:tabs>
          <w:tab w:val="num" w:pos="-873"/>
        </w:tabs>
        <w:ind w:left="927" w:hanging="360"/>
      </w:pPr>
      <w:rPr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5" w15:restartNumberingAfterBreak="0">
    <w:nsid w:val="26BE7E3A"/>
    <w:multiLevelType w:val="hybridMultilevel"/>
    <w:tmpl w:val="A146813A"/>
    <w:styleLink w:val="WWNum32"/>
    <w:lvl w:ilvl="0" w:tplc="7924E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330DB8"/>
    <w:multiLevelType w:val="hybridMultilevel"/>
    <w:tmpl w:val="0E427DB6"/>
    <w:styleLink w:val="WWNum31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9C805FE8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7495AFD"/>
    <w:multiLevelType w:val="hybridMultilevel"/>
    <w:tmpl w:val="49E8B5A4"/>
    <w:lvl w:ilvl="0" w:tplc="8A30F89C">
      <w:start w:val="8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486960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83774BB"/>
    <w:multiLevelType w:val="hybridMultilevel"/>
    <w:tmpl w:val="0EDEBB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293470D0"/>
    <w:multiLevelType w:val="multilevel"/>
    <w:tmpl w:val="6F04742C"/>
    <w:name w:val="WW8Num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/>
      </w:rPr>
    </w:lvl>
    <w:lvl w:ilvl="1">
      <w:start w:val="1"/>
      <w:numFmt w:val="decimal"/>
      <w:lvlText w:val="%2)"/>
      <w:lvlJc w:val="left"/>
      <w:pPr>
        <w:tabs>
          <w:tab w:val="num" w:pos="4755"/>
        </w:tabs>
        <w:ind w:left="47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2A2C0479"/>
    <w:multiLevelType w:val="hybridMultilevel"/>
    <w:tmpl w:val="FCE4704E"/>
    <w:lvl w:ilvl="0" w:tplc="C198880C">
      <w:start w:val="1"/>
      <w:numFmt w:val="decimal"/>
      <w:lvlText w:val="%1)"/>
      <w:lvlJc w:val="left"/>
      <w:pPr>
        <w:ind w:left="5747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1" w15:restartNumberingAfterBreak="0">
    <w:nsid w:val="2A774B5E"/>
    <w:multiLevelType w:val="hybridMultilevel"/>
    <w:tmpl w:val="57F0FBD0"/>
    <w:lvl w:ilvl="0" w:tplc="74846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2D771E"/>
    <w:multiLevelType w:val="hybridMultilevel"/>
    <w:tmpl w:val="B5C6FA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D060409"/>
    <w:multiLevelType w:val="hybridMultilevel"/>
    <w:tmpl w:val="D596868E"/>
    <w:lvl w:ilvl="0" w:tplc="C98A43A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4" w15:restartNumberingAfterBreak="0">
    <w:nsid w:val="2DF95C1B"/>
    <w:multiLevelType w:val="hybridMultilevel"/>
    <w:tmpl w:val="71681D94"/>
    <w:lvl w:ilvl="0" w:tplc="82AC6D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5" w15:restartNumberingAfterBreak="0">
    <w:nsid w:val="2EC02BEB"/>
    <w:multiLevelType w:val="multilevel"/>
    <w:tmpl w:val="07185C3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5E643C"/>
    <w:multiLevelType w:val="hybridMultilevel"/>
    <w:tmpl w:val="777C4AFC"/>
    <w:lvl w:ilvl="0" w:tplc="FC8AC6C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7101D3E"/>
    <w:multiLevelType w:val="multilevel"/>
    <w:tmpl w:val="35D6D40C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none"/>
      <w:pStyle w:val="Ustp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48" w15:restartNumberingAfterBreak="0">
    <w:nsid w:val="37A91763"/>
    <w:multiLevelType w:val="hybridMultilevel"/>
    <w:tmpl w:val="CCF43862"/>
    <w:lvl w:ilvl="0" w:tplc="C98A43A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37D35255"/>
    <w:multiLevelType w:val="hybridMultilevel"/>
    <w:tmpl w:val="90C44200"/>
    <w:name w:val="WW8Num54222222223222222"/>
    <w:lvl w:ilvl="0" w:tplc="48FEBA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A0F0FBD"/>
    <w:multiLevelType w:val="hybridMultilevel"/>
    <w:tmpl w:val="334C3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A517F8C"/>
    <w:multiLevelType w:val="hybridMultilevel"/>
    <w:tmpl w:val="9D0E8A82"/>
    <w:lvl w:ilvl="0" w:tplc="0E287CC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03B5E09"/>
    <w:multiLevelType w:val="hybridMultilevel"/>
    <w:tmpl w:val="9950396C"/>
    <w:name w:val="WW8Num54222222222"/>
    <w:lvl w:ilvl="0" w:tplc="36B4EAF0">
      <w:start w:val="10"/>
      <w:numFmt w:val="decimal"/>
      <w:lvlText w:val="%1."/>
      <w:lvlJc w:val="left"/>
      <w:pPr>
        <w:ind w:left="2345" w:hanging="360"/>
      </w:pPr>
      <w:rPr>
        <w:rFonts w:ascii="Tahoma" w:eastAsia="Times New Roman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4" w15:restartNumberingAfterBreak="0">
    <w:nsid w:val="436540E4"/>
    <w:multiLevelType w:val="hybridMultilevel"/>
    <w:tmpl w:val="D2A472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51C114F"/>
    <w:multiLevelType w:val="hybridMultilevel"/>
    <w:tmpl w:val="DA9AC094"/>
    <w:lvl w:ilvl="0" w:tplc="00000003">
      <w:start w:val="1"/>
      <w:numFmt w:val="decimal"/>
      <w:lvlText w:val="%1."/>
      <w:lvlJc w:val="left"/>
      <w:pPr>
        <w:ind w:left="720" w:hanging="360"/>
      </w:pPr>
      <w:rPr>
        <w:rFonts w:ascii="Symbol" w:hAnsi="Symbol"/>
      </w:rPr>
    </w:lvl>
    <w:lvl w:ilvl="1" w:tplc="9F285086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  <w:color w:val="auto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4F5001"/>
    <w:multiLevelType w:val="hybridMultilevel"/>
    <w:tmpl w:val="F23ED802"/>
    <w:lvl w:ilvl="0" w:tplc="4E4665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B845A94"/>
    <w:multiLevelType w:val="hybridMultilevel"/>
    <w:tmpl w:val="71681D94"/>
    <w:lvl w:ilvl="0" w:tplc="82AC6D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8" w15:restartNumberingAfterBreak="0">
    <w:nsid w:val="4B97332F"/>
    <w:multiLevelType w:val="hybridMultilevel"/>
    <w:tmpl w:val="D9D2F160"/>
    <w:lvl w:ilvl="0" w:tplc="6E9E1FD8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</w:rPr>
    </w:lvl>
    <w:lvl w:ilvl="1" w:tplc="74846D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DAA3C8B"/>
    <w:multiLevelType w:val="hybridMultilevel"/>
    <w:tmpl w:val="E7380F02"/>
    <w:styleLink w:val="WWNum11"/>
    <w:lvl w:ilvl="0" w:tplc="54B06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44E4325E">
      <w:start w:val="19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DBF6D8B"/>
    <w:multiLevelType w:val="hybridMultilevel"/>
    <w:tmpl w:val="99D05EC2"/>
    <w:name w:val="WW8Num54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125C24"/>
    <w:multiLevelType w:val="hybridMultilevel"/>
    <w:tmpl w:val="EE5492EA"/>
    <w:name w:val="WW8Num263"/>
    <w:lvl w:ilvl="0" w:tplc="A9FEFE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3245BE1"/>
    <w:multiLevelType w:val="hybridMultilevel"/>
    <w:tmpl w:val="C9148A92"/>
    <w:lvl w:ilvl="0" w:tplc="941EC596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B940E5E"/>
    <w:multiLevelType w:val="hybridMultilevel"/>
    <w:tmpl w:val="85CA1850"/>
    <w:name w:val="WW8Num542222222232"/>
    <w:lvl w:ilvl="0" w:tplc="F94C5E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C142450"/>
    <w:multiLevelType w:val="hybridMultilevel"/>
    <w:tmpl w:val="382E96FA"/>
    <w:name w:val="WW8Num5422222222322222"/>
    <w:lvl w:ilvl="0" w:tplc="1DBCF7B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73A6016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6" w15:restartNumberingAfterBreak="0">
    <w:nsid w:val="5D1074F1"/>
    <w:multiLevelType w:val="hybridMultilevel"/>
    <w:tmpl w:val="070A474C"/>
    <w:name w:val="WW8Num582"/>
    <w:lvl w:ilvl="0" w:tplc="6F1C15F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567E2B"/>
    <w:multiLevelType w:val="multilevel"/>
    <w:tmpl w:val="3DA07FF2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pStyle w:val="Ustpnumerowany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68" w15:restartNumberingAfterBreak="0">
    <w:nsid w:val="5E36195D"/>
    <w:multiLevelType w:val="multilevel"/>
    <w:tmpl w:val="8AC66CAA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626A3A3F"/>
    <w:multiLevelType w:val="hybridMultilevel"/>
    <w:tmpl w:val="4EDEF8D4"/>
    <w:lvl w:ilvl="0" w:tplc="E254699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3C807DE">
      <w:start w:val="12"/>
      <w:numFmt w:val="bullet"/>
      <w:lvlText w:val="-"/>
      <w:lvlJc w:val="left"/>
      <w:pPr>
        <w:ind w:left="1440" w:hanging="360"/>
      </w:pPr>
      <w:rPr>
        <w:rFonts w:ascii="Times New Roman" w:eastAsia="Arial Unicode MS" w:hAnsi="Times New Roman"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D6015D"/>
    <w:multiLevelType w:val="hybridMultilevel"/>
    <w:tmpl w:val="18FE1C44"/>
    <w:name w:val="WW8Num5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A6D2994"/>
    <w:multiLevelType w:val="hybridMultilevel"/>
    <w:tmpl w:val="7A22D688"/>
    <w:lvl w:ilvl="0" w:tplc="9D182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CEE4734"/>
    <w:multiLevelType w:val="multilevel"/>
    <w:tmpl w:val="6D8AD8CA"/>
    <w:styleLink w:val="Styl1"/>
    <w:lvl w:ilvl="0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1"/>
      <w:numFmt w:val="none"/>
      <w:lvlText w:val="1"/>
      <w:lvlJc w:val="left"/>
      <w:pPr>
        <w:ind w:left="39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3" w15:restartNumberingAfterBreak="0">
    <w:nsid w:val="6F491F60"/>
    <w:multiLevelType w:val="hybridMultilevel"/>
    <w:tmpl w:val="539E3D8A"/>
    <w:name w:val="WW8Num542222222232222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96D0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FE85E2F"/>
    <w:multiLevelType w:val="hybridMultilevel"/>
    <w:tmpl w:val="18526E42"/>
    <w:lvl w:ilvl="0" w:tplc="74846D1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5" w15:restartNumberingAfterBreak="0">
    <w:nsid w:val="709D7815"/>
    <w:multiLevelType w:val="hybridMultilevel"/>
    <w:tmpl w:val="8E889D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4846D1C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18A7C75"/>
    <w:multiLevelType w:val="hybridMultilevel"/>
    <w:tmpl w:val="D2405844"/>
    <w:name w:val="WW8Num5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1F5092B"/>
    <w:multiLevelType w:val="hybridMultilevel"/>
    <w:tmpl w:val="D5D873E8"/>
    <w:name w:val="WW8Num5422222222322"/>
    <w:lvl w:ilvl="0" w:tplc="44E4325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4082569"/>
    <w:multiLevelType w:val="multilevel"/>
    <w:tmpl w:val="EC229978"/>
    <w:styleLink w:val="WWNum3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79" w15:restartNumberingAfterBreak="0">
    <w:nsid w:val="75883FBA"/>
    <w:multiLevelType w:val="hybridMultilevel"/>
    <w:tmpl w:val="07A801F4"/>
    <w:name w:val="WW8Num54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A39352F"/>
    <w:multiLevelType w:val="hybridMultilevel"/>
    <w:tmpl w:val="CD9A3954"/>
    <w:lvl w:ilvl="0" w:tplc="D51662E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5D5E7F"/>
    <w:multiLevelType w:val="hybridMultilevel"/>
    <w:tmpl w:val="4FE8E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9"/>
  </w:num>
  <w:num w:numId="2">
    <w:abstractNumId w:val="82"/>
  </w:num>
  <w:num w:numId="3">
    <w:abstractNumId w:val="36"/>
  </w:num>
  <w:num w:numId="4">
    <w:abstractNumId w:val="54"/>
  </w:num>
  <w:num w:numId="5">
    <w:abstractNumId w:val="67"/>
  </w:num>
  <w:num w:numId="6">
    <w:abstractNumId w:val="47"/>
  </w:num>
  <w:num w:numId="7">
    <w:abstractNumId w:val="5"/>
  </w:num>
  <w:num w:numId="8">
    <w:abstractNumId w:val="19"/>
  </w:num>
  <w:num w:numId="9">
    <w:abstractNumId w:val="53"/>
    <w:lvlOverride w:ilvl="0">
      <w:startOverride w:val="1"/>
    </w:lvlOverride>
  </w:num>
  <w:num w:numId="10">
    <w:abstractNumId w:val="72"/>
  </w:num>
  <w:num w:numId="11">
    <w:abstractNumId w:val="65"/>
    <w:lvlOverride w:ilvl="0">
      <w:startOverride w:val="1"/>
    </w:lvlOverride>
  </w:num>
  <w:num w:numId="12">
    <w:abstractNumId w:val="32"/>
  </w:num>
  <w:num w:numId="13">
    <w:abstractNumId w:val="80"/>
  </w:num>
  <w:num w:numId="14">
    <w:abstractNumId w:val="20"/>
  </w:num>
  <w:num w:numId="15">
    <w:abstractNumId w:val="24"/>
  </w:num>
  <w:num w:numId="16">
    <w:abstractNumId w:val="55"/>
  </w:num>
  <w:num w:numId="17">
    <w:abstractNumId w:val="28"/>
  </w:num>
  <w:num w:numId="18">
    <w:abstractNumId w:val="35"/>
  </w:num>
  <w:num w:numId="19">
    <w:abstractNumId w:val="68"/>
  </w:num>
  <w:num w:numId="20">
    <w:abstractNumId w:val="78"/>
  </w:num>
  <w:num w:numId="21">
    <w:abstractNumId w:val="31"/>
  </w:num>
  <w:num w:numId="22">
    <w:abstractNumId w:val="21"/>
    <w:lvlOverride w:ilvl="0">
      <w:lvl w:ilvl="0">
        <w:numFmt w:val="bullet"/>
        <w:pStyle w:val="Listapunktowana1"/>
        <w:lvlText w:val=""/>
        <w:lvlJc w:val="left"/>
        <w:pPr>
          <w:ind w:left="928" w:hanging="360"/>
        </w:pPr>
        <w:rPr>
          <w:rFonts w:ascii="Symbol" w:hAnsi="Symbol" w:cs="Symbol"/>
          <w:color w:val="000000"/>
        </w:rPr>
      </w:lvl>
    </w:lvlOverride>
  </w:num>
  <w:num w:numId="23">
    <w:abstractNumId w:val="21"/>
  </w:num>
  <w:num w:numId="24">
    <w:abstractNumId w:val="81"/>
  </w:num>
  <w:num w:numId="25">
    <w:abstractNumId w:val="44"/>
  </w:num>
  <w:num w:numId="26">
    <w:abstractNumId w:val="34"/>
  </w:num>
  <w:num w:numId="27">
    <w:abstractNumId w:val="9"/>
  </w:num>
  <w:num w:numId="28">
    <w:abstractNumId w:val="50"/>
  </w:num>
  <w:num w:numId="29">
    <w:abstractNumId w:val="42"/>
  </w:num>
  <w:num w:numId="30">
    <w:abstractNumId w:val="75"/>
  </w:num>
  <w:num w:numId="31">
    <w:abstractNumId w:val="71"/>
  </w:num>
  <w:num w:numId="32">
    <w:abstractNumId w:val="46"/>
  </w:num>
  <w:num w:numId="33">
    <w:abstractNumId w:val="58"/>
  </w:num>
  <w:num w:numId="34">
    <w:abstractNumId w:val="14"/>
  </w:num>
  <w:num w:numId="35">
    <w:abstractNumId w:val="40"/>
  </w:num>
  <w:num w:numId="36">
    <w:abstractNumId w:val="45"/>
  </w:num>
  <w:num w:numId="37">
    <w:abstractNumId w:val="27"/>
  </w:num>
  <w:num w:numId="38">
    <w:abstractNumId w:val="62"/>
  </w:num>
  <w:num w:numId="39">
    <w:abstractNumId w:val="25"/>
  </w:num>
  <w:num w:numId="40">
    <w:abstractNumId w:val="38"/>
  </w:num>
  <w:num w:numId="41">
    <w:abstractNumId w:val="41"/>
  </w:num>
  <w:num w:numId="42">
    <w:abstractNumId w:val="74"/>
  </w:num>
  <w:num w:numId="43">
    <w:abstractNumId w:val="37"/>
  </w:num>
  <w:num w:numId="44">
    <w:abstractNumId w:val="69"/>
  </w:num>
  <w:num w:numId="45">
    <w:abstractNumId w:val="18"/>
  </w:num>
  <w:num w:numId="46">
    <w:abstractNumId w:val="26"/>
  </w:num>
  <w:num w:numId="47">
    <w:abstractNumId w:val="48"/>
  </w:num>
  <w:num w:numId="48">
    <w:abstractNumId w:val="43"/>
  </w:num>
  <w:num w:numId="49">
    <w:abstractNumId w:val="56"/>
  </w:num>
  <w:num w:numId="50">
    <w:abstractNumId w:val="16"/>
  </w:num>
  <w:num w:numId="51">
    <w:abstractNumId w:val="57"/>
  </w:num>
  <w:num w:numId="52">
    <w:abstractNumId w:val="5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306"/>
    <w:rsid w:val="00000DE1"/>
    <w:rsid w:val="00001388"/>
    <w:rsid w:val="00002B1C"/>
    <w:rsid w:val="00002F9B"/>
    <w:rsid w:val="00007946"/>
    <w:rsid w:val="000109CD"/>
    <w:rsid w:val="000131B9"/>
    <w:rsid w:val="00013430"/>
    <w:rsid w:val="0001572D"/>
    <w:rsid w:val="00017276"/>
    <w:rsid w:val="000172A7"/>
    <w:rsid w:val="0002504F"/>
    <w:rsid w:val="0002559D"/>
    <w:rsid w:val="00025A55"/>
    <w:rsid w:val="00027580"/>
    <w:rsid w:val="00030965"/>
    <w:rsid w:val="00030CDA"/>
    <w:rsid w:val="00032D50"/>
    <w:rsid w:val="00033C50"/>
    <w:rsid w:val="00035248"/>
    <w:rsid w:val="00036580"/>
    <w:rsid w:val="00037506"/>
    <w:rsid w:val="00041137"/>
    <w:rsid w:val="0004180F"/>
    <w:rsid w:val="00042E61"/>
    <w:rsid w:val="00044529"/>
    <w:rsid w:val="00046EC4"/>
    <w:rsid w:val="000479A2"/>
    <w:rsid w:val="000513EE"/>
    <w:rsid w:val="000516AE"/>
    <w:rsid w:val="00053B75"/>
    <w:rsid w:val="0005467C"/>
    <w:rsid w:val="0005581C"/>
    <w:rsid w:val="00056813"/>
    <w:rsid w:val="00061DD7"/>
    <w:rsid w:val="00065ACC"/>
    <w:rsid w:val="000665A2"/>
    <w:rsid w:val="000672D6"/>
    <w:rsid w:val="00071154"/>
    <w:rsid w:val="00071DE5"/>
    <w:rsid w:val="00073CF2"/>
    <w:rsid w:val="00073DC6"/>
    <w:rsid w:val="00075715"/>
    <w:rsid w:val="000760BB"/>
    <w:rsid w:val="00077923"/>
    <w:rsid w:val="00084458"/>
    <w:rsid w:val="000859EC"/>
    <w:rsid w:val="000861ED"/>
    <w:rsid w:val="00090445"/>
    <w:rsid w:val="00092810"/>
    <w:rsid w:val="0009287C"/>
    <w:rsid w:val="00092F0F"/>
    <w:rsid w:val="00094CC4"/>
    <w:rsid w:val="0009775A"/>
    <w:rsid w:val="000A003E"/>
    <w:rsid w:val="000A1AFF"/>
    <w:rsid w:val="000A22EB"/>
    <w:rsid w:val="000B1BC2"/>
    <w:rsid w:val="000B31EC"/>
    <w:rsid w:val="000B37EC"/>
    <w:rsid w:val="000B443D"/>
    <w:rsid w:val="000C10B6"/>
    <w:rsid w:val="000C1291"/>
    <w:rsid w:val="000C133A"/>
    <w:rsid w:val="000C17C2"/>
    <w:rsid w:val="000C2B5A"/>
    <w:rsid w:val="000C3BE2"/>
    <w:rsid w:val="000C4063"/>
    <w:rsid w:val="000C4679"/>
    <w:rsid w:val="000C539C"/>
    <w:rsid w:val="000C7CD5"/>
    <w:rsid w:val="000D1B09"/>
    <w:rsid w:val="000D29A0"/>
    <w:rsid w:val="000E0C2E"/>
    <w:rsid w:val="000E12C8"/>
    <w:rsid w:val="000E2EF9"/>
    <w:rsid w:val="000E5A13"/>
    <w:rsid w:val="000E7722"/>
    <w:rsid w:val="000E7A6A"/>
    <w:rsid w:val="000F425A"/>
    <w:rsid w:val="000F46F5"/>
    <w:rsid w:val="000F6D91"/>
    <w:rsid w:val="000F7EE6"/>
    <w:rsid w:val="00100FE5"/>
    <w:rsid w:val="0010309E"/>
    <w:rsid w:val="00104005"/>
    <w:rsid w:val="001131D9"/>
    <w:rsid w:val="00113C03"/>
    <w:rsid w:val="00114620"/>
    <w:rsid w:val="00115B0B"/>
    <w:rsid w:val="0012512D"/>
    <w:rsid w:val="001278BB"/>
    <w:rsid w:val="00130039"/>
    <w:rsid w:val="001349B4"/>
    <w:rsid w:val="00134B73"/>
    <w:rsid w:val="001367E8"/>
    <w:rsid w:val="001370B1"/>
    <w:rsid w:val="00137C58"/>
    <w:rsid w:val="0014335B"/>
    <w:rsid w:val="00143C38"/>
    <w:rsid w:val="00143F99"/>
    <w:rsid w:val="001456C8"/>
    <w:rsid w:val="00150A66"/>
    <w:rsid w:val="00150C3E"/>
    <w:rsid w:val="001524C8"/>
    <w:rsid w:val="00153297"/>
    <w:rsid w:val="00153470"/>
    <w:rsid w:val="0015528F"/>
    <w:rsid w:val="00164ECB"/>
    <w:rsid w:val="00166492"/>
    <w:rsid w:val="001704AD"/>
    <w:rsid w:val="001704BA"/>
    <w:rsid w:val="00171358"/>
    <w:rsid w:val="0017172E"/>
    <w:rsid w:val="0017299F"/>
    <w:rsid w:val="001731CD"/>
    <w:rsid w:val="0017611D"/>
    <w:rsid w:val="00176985"/>
    <w:rsid w:val="001773BB"/>
    <w:rsid w:val="00180226"/>
    <w:rsid w:val="00180C89"/>
    <w:rsid w:val="001818A7"/>
    <w:rsid w:val="001859D2"/>
    <w:rsid w:val="00186FC8"/>
    <w:rsid w:val="0019074A"/>
    <w:rsid w:val="00190F6F"/>
    <w:rsid w:val="00191AB0"/>
    <w:rsid w:val="00192C03"/>
    <w:rsid w:val="001940B2"/>
    <w:rsid w:val="0019532F"/>
    <w:rsid w:val="001954D6"/>
    <w:rsid w:val="00195BDC"/>
    <w:rsid w:val="001961F2"/>
    <w:rsid w:val="001962D0"/>
    <w:rsid w:val="00196308"/>
    <w:rsid w:val="001963DC"/>
    <w:rsid w:val="00196E42"/>
    <w:rsid w:val="001A2C87"/>
    <w:rsid w:val="001A310B"/>
    <w:rsid w:val="001A337E"/>
    <w:rsid w:val="001A504E"/>
    <w:rsid w:val="001A60D8"/>
    <w:rsid w:val="001B1594"/>
    <w:rsid w:val="001B2467"/>
    <w:rsid w:val="001B44D2"/>
    <w:rsid w:val="001B593B"/>
    <w:rsid w:val="001C1B98"/>
    <w:rsid w:val="001C33C1"/>
    <w:rsid w:val="001C3EA2"/>
    <w:rsid w:val="001C79F1"/>
    <w:rsid w:val="001C7CB3"/>
    <w:rsid w:val="001D0C9A"/>
    <w:rsid w:val="001D0FAA"/>
    <w:rsid w:val="001D2A51"/>
    <w:rsid w:val="001D4FF5"/>
    <w:rsid w:val="001D6B2E"/>
    <w:rsid w:val="001E05F2"/>
    <w:rsid w:val="001E0E60"/>
    <w:rsid w:val="001E15DF"/>
    <w:rsid w:val="001E2E94"/>
    <w:rsid w:val="001E49D4"/>
    <w:rsid w:val="001E4C3C"/>
    <w:rsid w:val="001E642B"/>
    <w:rsid w:val="001F252E"/>
    <w:rsid w:val="001F4728"/>
    <w:rsid w:val="001F4BD4"/>
    <w:rsid w:val="001F53F0"/>
    <w:rsid w:val="001F60B8"/>
    <w:rsid w:val="001F62B7"/>
    <w:rsid w:val="001F65A3"/>
    <w:rsid w:val="00200C21"/>
    <w:rsid w:val="00200C6B"/>
    <w:rsid w:val="002065B4"/>
    <w:rsid w:val="00207739"/>
    <w:rsid w:val="00217156"/>
    <w:rsid w:val="00217A13"/>
    <w:rsid w:val="0022022E"/>
    <w:rsid w:val="00220C69"/>
    <w:rsid w:val="00221967"/>
    <w:rsid w:val="00221E7A"/>
    <w:rsid w:val="00222937"/>
    <w:rsid w:val="002303B9"/>
    <w:rsid w:val="00231CBD"/>
    <w:rsid w:val="00236810"/>
    <w:rsid w:val="002374EB"/>
    <w:rsid w:val="002374ED"/>
    <w:rsid w:val="002409A2"/>
    <w:rsid w:val="00241771"/>
    <w:rsid w:val="00241778"/>
    <w:rsid w:val="0024224E"/>
    <w:rsid w:val="00242363"/>
    <w:rsid w:val="00242F20"/>
    <w:rsid w:val="00243791"/>
    <w:rsid w:val="002454BB"/>
    <w:rsid w:val="00246B01"/>
    <w:rsid w:val="00251088"/>
    <w:rsid w:val="00252F3A"/>
    <w:rsid w:val="00254F45"/>
    <w:rsid w:val="00260CB6"/>
    <w:rsid w:val="002639DB"/>
    <w:rsid w:val="0026539C"/>
    <w:rsid w:val="002672CA"/>
    <w:rsid w:val="00270678"/>
    <w:rsid w:val="002736BB"/>
    <w:rsid w:val="00273DC4"/>
    <w:rsid w:val="00273F41"/>
    <w:rsid w:val="00281C8E"/>
    <w:rsid w:val="00282D93"/>
    <w:rsid w:val="0028348F"/>
    <w:rsid w:val="00284D8C"/>
    <w:rsid w:val="00285DA6"/>
    <w:rsid w:val="002869E6"/>
    <w:rsid w:val="00286F62"/>
    <w:rsid w:val="002911B3"/>
    <w:rsid w:val="00292DA8"/>
    <w:rsid w:val="002932E7"/>
    <w:rsid w:val="00293993"/>
    <w:rsid w:val="00297B83"/>
    <w:rsid w:val="002A39E1"/>
    <w:rsid w:val="002A4D42"/>
    <w:rsid w:val="002A7A66"/>
    <w:rsid w:val="002B18B1"/>
    <w:rsid w:val="002B26F8"/>
    <w:rsid w:val="002B3C88"/>
    <w:rsid w:val="002B5275"/>
    <w:rsid w:val="002B6BBD"/>
    <w:rsid w:val="002C0725"/>
    <w:rsid w:val="002C474E"/>
    <w:rsid w:val="002C631E"/>
    <w:rsid w:val="002C6A42"/>
    <w:rsid w:val="002C6E35"/>
    <w:rsid w:val="002D0724"/>
    <w:rsid w:val="002D2334"/>
    <w:rsid w:val="002D2702"/>
    <w:rsid w:val="002D3049"/>
    <w:rsid w:val="002D3919"/>
    <w:rsid w:val="002D4A9D"/>
    <w:rsid w:val="002D5754"/>
    <w:rsid w:val="002D728F"/>
    <w:rsid w:val="002D73EC"/>
    <w:rsid w:val="002E048E"/>
    <w:rsid w:val="002E1B4E"/>
    <w:rsid w:val="002E24A7"/>
    <w:rsid w:val="002E2BD3"/>
    <w:rsid w:val="002E305A"/>
    <w:rsid w:val="002E779F"/>
    <w:rsid w:val="002E7955"/>
    <w:rsid w:val="002F03CE"/>
    <w:rsid w:val="002F2266"/>
    <w:rsid w:val="002F2F46"/>
    <w:rsid w:val="002F46D7"/>
    <w:rsid w:val="002F5A75"/>
    <w:rsid w:val="002F682F"/>
    <w:rsid w:val="002F6837"/>
    <w:rsid w:val="00300089"/>
    <w:rsid w:val="00301760"/>
    <w:rsid w:val="00301FEA"/>
    <w:rsid w:val="00302510"/>
    <w:rsid w:val="00302D79"/>
    <w:rsid w:val="00304309"/>
    <w:rsid w:val="00305034"/>
    <w:rsid w:val="00306055"/>
    <w:rsid w:val="003066D0"/>
    <w:rsid w:val="00306DE1"/>
    <w:rsid w:val="00306F64"/>
    <w:rsid w:val="00307D10"/>
    <w:rsid w:val="00310632"/>
    <w:rsid w:val="003115C6"/>
    <w:rsid w:val="003126AC"/>
    <w:rsid w:val="00312A3E"/>
    <w:rsid w:val="00312BDA"/>
    <w:rsid w:val="00314A59"/>
    <w:rsid w:val="00316C37"/>
    <w:rsid w:val="00317DEB"/>
    <w:rsid w:val="00320055"/>
    <w:rsid w:val="003229F2"/>
    <w:rsid w:val="00324117"/>
    <w:rsid w:val="00326624"/>
    <w:rsid w:val="003322BE"/>
    <w:rsid w:val="0033372D"/>
    <w:rsid w:val="00333C4A"/>
    <w:rsid w:val="00333C5B"/>
    <w:rsid w:val="00336498"/>
    <w:rsid w:val="003408EC"/>
    <w:rsid w:val="00341C85"/>
    <w:rsid w:val="00345F77"/>
    <w:rsid w:val="00346233"/>
    <w:rsid w:val="00347668"/>
    <w:rsid w:val="003477F6"/>
    <w:rsid w:val="0035008E"/>
    <w:rsid w:val="00352139"/>
    <w:rsid w:val="00352D92"/>
    <w:rsid w:val="00356D67"/>
    <w:rsid w:val="0035765B"/>
    <w:rsid w:val="00360010"/>
    <w:rsid w:val="0036101D"/>
    <w:rsid w:val="003634B2"/>
    <w:rsid w:val="00365742"/>
    <w:rsid w:val="00365DAA"/>
    <w:rsid w:val="003667CB"/>
    <w:rsid w:val="00367D68"/>
    <w:rsid w:val="00377176"/>
    <w:rsid w:val="0038275C"/>
    <w:rsid w:val="00382945"/>
    <w:rsid w:val="00383851"/>
    <w:rsid w:val="00383D2F"/>
    <w:rsid w:val="00384A88"/>
    <w:rsid w:val="00384B23"/>
    <w:rsid w:val="003922D7"/>
    <w:rsid w:val="00393BB2"/>
    <w:rsid w:val="00394349"/>
    <w:rsid w:val="00394763"/>
    <w:rsid w:val="003A209E"/>
    <w:rsid w:val="003A2D9B"/>
    <w:rsid w:val="003A4A48"/>
    <w:rsid w:val="003A4ECF"/>
    <w:rsid w:val="003A76FF"/>
    <w:rsid w:val="003B166A"/>
    <w:rsid w:val="003B36D1"/>
    <w:rsid w:val="003B5189"/>
    <w:rsid w:val="003B52D3"/>
    <w:rsid w:val="003B53D0"/>
    <w:rsid w:val="003B6E02"/>
    <w:rsid w:val="003B7599"/>
    <w:rsid w:val="003D0AFE"/>
    <w:rsid w:val="003D0F74"/>
    <w:rsid w:val="003D2670"/>
    <w:rsid w:val="003D4B5B"/>
    <w:rsid w:val="003E113F"/>
    <w:rsid w:val="003E30DD"/>
    <w:rsid w:val="003E4A5F"/>
    <w:rsid w:val="003E5497"/>
    <w:rsid w:val="003E7AA5"/>
    <w:rsid w:val="003E7E7A"/>
    <w:rsid w:val="003F0B66"/>
    <w:rsid w:val="003F2465"/>
    <w:rsid w:val="003F2B14"/>
    <w:rsid w:val="003F493C"/>
    <w:rsid w:val="003F5E87"/>
    <w:rsid w:val="003F6805"/>
    <w:rsid w:val="003F7C11"/>
    <w:rsid w:val="0040049E"/>
    <w:rsid w:val="0040356D"/>
    <w:rsid w:val="004072E6"/>
    <w:rsid w:val="00411F7B"/>
    <w:rsid w:val="0041331B"/>
    <w:rsid w:val="00416417"/>
    <w:rsid w:val="00417E3D"/>
    <w:rsid w:val="00422059"/>
    <w:rsid w:val="00422FC0"/>
    <w:rsid w:val="0042300D"/>
    <w:rsid w:val="00423D98"/>
    <w:rsid w:val="00423EB5"/>
    <w:rsid w:val="00426256"/>
    <w:rsid w:val="00427543"/>
    <w:rsid w:val="0043409D"/>
    <w:rsid w:val="00434C50"/>
    <w:rsid w:val="00436C74"/>
    <w:rsid w:val="004464A0"/>
    <w:rsid w:val="00450707"/>
    <w:rsid w:val="00451605"/>
    <w:rsid w:val="004608EF"/>
    <w:rsid w:val="00461BA5"/>
    <w:rsid w:val="00461D26"/>
    <w:rsid w:val="00467D3E"/>
    <w:rsid w:val="00473E8D"/>
    <w:rsid w:val="00474022"/>
    <w:rsid w:val="00475A30"/>
    <w:rsid w:val="00477F40"/>
    <w:rsid w:val="00481BF1"/>
    <w:rsid w:val="004824FE"/>
    <w:rsid w:val="00484AAA"/>
    <w:rsid w:val="00486872"/>
    <w:rsid w:val="00486AD0"/>
    <w:rsid w:val="00495D0E"/>
    <w:rsid w:val="004A02FA"/>
    <w:rsid w:val="004A06E3"/>
    <w:rsid w:val="004A0D14"/>
    <w:rsid w:val="004A1099"/>
    <w:rsid w:val="004A1638"/>
    <w:rsid w:val="004A1F38"/>
    <w:rsid w:val="004A2469"/>
    <w:rsid w:val="004A34A2"/>
    <w:rsid w:val="004A3E63"/>
    <w:rsid w:val="004A4BC5"/>
    <w:rsid w:val="004A5044"/>
    <w:rsid w:val="004A7083"/>
    <w:rsid w:val="004A73B8"/>
    <w:rsid w:val="004B0581"/>
    <w:rsid w:val="004B0AA9"/>
    <w:rsid w:val="004B7E15"/>
    <w:rsid w:val="004C150E"/>
    <w:rsid w:val="004C29DC"/>
    <w:rsid w:val="004C2B8B"/>
    <w:rsid w:val="004C3224"/>
    <w:rsid w:val="004C537C"/>
    <w:rsid w:val="004C7016"/>
    <w:rsid w:val="004D03C0"/>
    <w:rsid w:val="004D30D5"/>
    <w:rsid w:val="004D5B37"/>
    <w:rsid w:val="004E53AA"/>
    <w:rsid w:val="004E604A"/>
    <w:rsid w:val="004E67A2"/>
    <w:rsid w:val="004E7D72"/>
    <w:rsid w:val="004F27DC"/>
    <w:rsid w:val="004F295C"/>
    <w:rsid w:val="004F3F1B"/>
    <w:rsid w:val="004F4CBF"/>
    <w:rsid w:val="004F7D60"/>
    <w:rsid w:val="0050051F"/>
    <w:rsid w:val="00503C3A"/>
    <w:rsid w:val="00505B64"/>
    <w:rsid w:val="00505C85"/>
    <w:rsid w:val="005072AC"/>
    <w:rsid w:val="005121ED"/>
    <w:rsid w:val="00512B33"/>
    <w:rsid w:val="00513ADB"/>
    <w:rsid w:val="00514243"/>
    <w:rsid w:val="005144D6"/>
    <w:rsid w:val="00520ACF"/>
    <w:rsid w:val="00520EB2"/>
    <w:rsid w:val="0052247B"/>
    <w:rsid w:val="00523293"/>
    <w:rsid w:val="005246E7"/>
    <w:rsid w:val="005253A0"/>
    <w:rsid w:val="005263C6"/>
    <w:rsid w:val="005336AE"/>
    <w:rsid w:val="00533FD5"/>
    <w:rsid w:val="0053435F"/>
    <w:rsid w:val="00536837"/>
    <w:rsid w:val="00536C18"/>
    <w:rsid w:val="0053760D"/>
    <w:rsid w:val="00537F81"/>
    <w:rsid w:val="00541737"/>
    <w:rsid w:val="00545467"/>
    <w:rsid w:val="00546008"/>
    <w:rsid w:val="0054628A"/>
    <w:rsid w:val="00546353"/>
    <w:rsid w:val="00547008"/>
    <w:rsid w:val="00550467"/>
    <w:rsid w:val="0055094C"/>
    <w:rsid w:val="00551953"/>
    <w:rsid w:val="00552105"/>
    <w:rsid w:val="0055240C"/>
    <w:rsid w:val="0055320B"/>
    <w:rsid w:val="0055377A"/>
    <w:rsid w:val="00556092"/>
    <w:rsid w:val="00556C6D"/>
    <w:rsid w:val="00557B93"/>
    <w:rsid w:val="00562AD7"/>
    <w:rsid w:val="0056301A"/>
    <w:rsid w:val="00563044"/>
    <w:rsid w:val="00563753"/>
    <w:rsid w:val="00565B41"/>
    <w:rsid w:val="00567249"/>
    <w:rsid w:val="00567C98"/>
    <w:rsid w:val="00567E4E"/>
    <w:rsid w:val="005712BE"/>
    <w:rsid w:val="005717C0"/>
    <w:rsid w:val="00572075"/>
    <w:rsid w:val="005739F0"/>
    <w:rsid w:val="00574086"/>
    <w:rsid w:val="0057478F"/>
    <w:rsid w:val="00574BD4"/>
    <w:rsid w:val="00574FCD"/>
    <w:rsid w:val="005752D4"/>
    <w:rsid w:val="00576C39"/>
    <w:rsid w:val="005817C2"/>
    <w:rsid w:val="005825EC"/>
    <w:rsid w:val="005829C4"/>
    <w:rsid w:val="005847F3"/>
    <w:rsid w:val="00584F46"/>
    <w:rsid w:val="00585A28"/>
    <w:rsid w:val="00585A41"/>
    <w:rsid w:val="005876E2"/>
    <w:rsid w:val="005944BD"/>
    <w:rsid w:val="0059590C"/>
    <w:rsid w:val="005962A8"/>
    <w:rsid w:val="00597197"/>
    <w:rsid w:val="005A282E"/>
    <w:rsid w:val="005A3EBF"/>
    <w:rsid w:val="005A458D"/>
    <w:rsid w:val="005A4A14"/>
    <w:rsid w:val="005B2D40"/>
    <w:rsid w:val="005B3A22"/>
    <w:rsid w:val="005B416D"/>
    <w:rsid w:val="005C345F"/>
    <w:rsid w:val="005C431D"/>
    <w:rsid w:val="005C4E9F"/>
    <w:rsid w:val="005C5361"/>
    <w:rsid w:val="005C563F"/>
    <w:rsid w:val="005C5A73"/>
    <w:rsid w:val="005D04B0"/>
    <w:rsid w:val="005D145D"/>
    <w:rsid w:val="005D344F"/>
    <w:rsid w:val="005D3953"/>
    <w:rsid w:val="005D4232"/>
    <w:rsid w:val="005D5074"/>
    <w:rsid w:val="005D5C41"/>
    <w:rsid w:val="005D624B"/>
    <w:rsid w:val="005E04E9"/>
    <w:rsid w:val="005E1811"/>
    <w:rsid w:val="005E2EBB"/>
    <w:rsid w:val="005E3107"/>
    <w:rsid w:val="005E51FA"/>
    <w:rsid w:val="005E5265"/>
    <w:rsid w:val="005E69E5"/>
    <w:rsid w:val="005F06D7"/>
    <w:rsid w:val="005F2FD5"/>
    <w:rsid w:val="005F6169"/>
    <w:rsid w:val="005F798A"/>
    <w:rsid w:val="00602A5C"/>
    <w:rsid w:val="006031D3"/>
    <w:rsid w:val="00603DC8"/>
    <w:rsid w:val="006043E4"/>
    <w:rsid w:val="00604D3E"/>
    <w:rsid w:val="00613359"/>
    <w:rsid w:val="00613F3D"/>
    <w:rsid w:val="0061468D"/>
    <w:rsid w:val="006147D3"/>
    <w:rsid w:val="00614D49"/>
    <w:rsid w:val="00615929"/>
    <w:rsid w:val="00616DC1"/>
    <w:rsid w:val="00617503"/>
    <w:rsid w:val="00620547"/>
    <w:rsid w:val="006216A8"/>
    <w:rsid w:val="00621EF5"/>
    <w:rsid w:val="00622794"/>
    <w:rsid w:val="00624696"/>
    <w:rsid w:val="006260A5"/>
    <w:rsid w:val="0063071A"/>
    <w:rsid w:val="0063095F"/>
    <w:rsid w:val="006312A0"/>
    <w:rsid w:val="0063280C"/>
    <w:rsid w:val="00632891"/>
    <w:rsid w:val="00632A9A"/>
    <w:rsid w:val="00634014"/>
    <w:rsid w:val="006416AF"/>
    <w:rsid w:val="00642E61"/>
    <w:rsid w:val="00645DC3"/>
    <w:rsid w:val="006467A8"/>
    <w:rsid w:val="00646DCA"/>
    <w:rsid w:val="006470BD"/>
    <w:rsid w:val="00647E21"/>
    <w:rsid w:val="00650C97"/>
    <w:rsid w:val="006526AA"/>
    <w:rsid w:val="0065485C"/>
    <w:rsid w:val="00657B70"/>
    <w:rsid w:val="00657BA5"/>
    <w:rsid w:val="00660320"/>
    <w:rsid w:val="00662DDC"/>
    <w:rsid w:val="006646CF"/>
    <w:rsid w:val="00664B59"/>
    <w:rsid w:val="00671A9F"/>
    <w:rsid w:val="00671F06"/>
    <w:rsid w:val="0067298B"/>
    <w:rsid w:val="00673E9F"/>
    <w:rsid w:val="00673F0C"/>
    <w:rsid w:val="00673FF9"/>
    <w:rsid w:val="00676387"/>
    <w:rsid w:val="006774D2"/>
    <w:rsid w:val="00680337"/>
    <w:rsid w:val="00680620"/>
    <w:rsid w:val="00682DF9"/>
    <w:rsid w:val="0068452A"/>
    <w:rsid w:val="00684AF9"/>
    <w:rsid w:val="00687EF0"/>
    <w:rsid w:val="006917DE"/>
    <w:rsid w:val="00692591"/>
    <w:rsid w:val="00692BD1"/>
    <w:rsid w:val="006937AE"/>
    <w:rsid w:val="006940CA"/>
    <w:rsid w:val="0069541E"/>
    <w:rsid w:val="0069544B"/>
    <w:rsid w:val="00697297"/>
    <w:rsid w:val="006A1C08"/>
    <w:rsid w:val="006A40B3"/>
    <w:rsid w:val="006A44DA"/>
    <w:rsid w:val="006A60D7"/>
    <w:rsid w:val="006A6AAC"/>
    <w:rsid w:val="006A6B54"/>
    <w:rsid w:val="006A6DE4"/>
    <w:rsid w:val="006B1213"/>
    <w:rsid w:val="006B2F8F"/>
    <w:rsid w:val="006B63A6"/>
    <w:rsid w:val="006B670D"/>
    <w:rsid w:val="006B6A99"/>
    <w:rsid w:val="006B6B49"/>
    <w:rsid w:val="006C0E44"/>
    <w:rsid w:val="006C1337"/>
    <w:rsid w:val="006C19A4"/>
    <w:rsid w:val="006C1AE2"/>
    <w:rsid w:val="006C258A"/>
    <w:rsid w:val="006C59A2"/>
    <w:rsid w:val="006C7380"/>
    <w:rsid w:val="006C793C"/>
    <w:rsid w:val="006E54C6"/>
    <w:rsid w:val="006E56D7"/>
    <w:rsid w:val="006E7CA2"/>
    <w:rsid w:val="006F0860"/>
    <w:rsid w:val="006F0F3B"/>
    <w:rsid w:val="006F5BF6"/>
    <w:rsid w:val="006F6EA9"/>
    <w:rsid w:val="00701E72"/>
    <w:rsid w:val="00703A39"/>
    <w:rsid w:val="0070472C"/>
    <w:rsid w:val="007051A0"/>
    <w:rsid w:val="007052BA"/>
    <w:rsid w:val="00706705"/>
    <w:rsid w:val="00706C0B"/>
    <w:rsid w:val="00707D0D"/>
    <w:rsid w:val="00710162"/>
    <w:rsid w:val="0071440A"/>
    <w:rsid w:val="007145C1"/>
    <w:rsid w:val="007148D4"/>
    <w:rsid w:val="007152DA"/>
    <w:rsid w:val="00715A4A"/>
    <w:rsid w:val="00715F55"/>
    <w:rsid w:val="007165F2"/>
    <w:rsid w:val="007205BA"/>
    <w:rsid w:val="00720DFE"/>
    <w:rsid w:val="00721EA5"/>
    <w:rsid w:val="007232C2"/>
    <w:rsid w:val="007256E8"/>
    <w:rsid w:val="00725C8B"/>
    <w:rsid w:val="00726EF6"/>
    <w:rsid w:val="007303B8"/>
    <w:rsid w:val="00732245"/>
    <w:rsid w:val="00733315"/>
    <w:rsid w:val="00735BE6"/>
    <w:rsid w:val="00735C94"/>
    <w:rsid w:val="0073606D"/>
    <w:rsid w:val="0073686C"/>
    <w:rsid w:val="00740B3E"/>
    <w:rsid w:val="007426A9"/>
    <w:rsid w:val="007428BE"/>
    <w:rsid w:val="0075045F"/>
    <w:rsid w:val="007509D1"/>
    <w:rsid w:val="00751473"/>
    <w:rsid w:val="00752DA7"/>
    <w:rsid w:val="00752FC3"/>
    <w:rsid w:val="0075320F"/>
    <w:rsid w:val="00753B66"/>
    <w:rsid w:val="00754C50"/>
    <w:rsid w:val="00761086"/>
    <w:rsid w:val="00763F15"/>
    <w:rsid w:val="007656D7"/>
    <w:rsid w:val="0076617A"/>
    <w:rsid w:val="007717F8"/>
    <w:rsid w:val="00772AFE"/>
    <w:rsid w:val="0077371D"/>
    <w:rsid w:val="00773A1A"/>
    <w:rsid w:val="00774F7D"/>
    <w:rsid w:val="0077510A"/>
    <w:rsid w:val="0077520A"/>
    <w:rsid w:val="00776369"/>
    <w:rsid w:val="00781019"/>
    <w:rsid w:val="007913C4"/>
    <w:rsid w:val="00791998"/>
    <w:rsid w:val="0079227B"/>
    <w:rsid w:val="00793E77"/>
    <w:rsid w:val="0079444A"/>
    <w:rsid w:val="007955D1"/>
    <w:rsid w:val="0079670B"/>
    <w:rsid w:val="00796B0F"/>
    <w:rsid w:val="00796BDF"/>
    <w:rsid w:val="0079791E"/>
    <w:rsid w:val="007A2D00"/>
    <w:rsid w:val="007A3F10"/>
    <w:rsid w:val="007A4362"/>
    <w:rsid w:val="007A69A5"/>
    <w:rsid w:val="007A7A05"/>
    <w:rsid w:val="007B13E1"/>
    <w:rsid w:val="007B5859"/>
    <w:rsid w:val="007B59E5"/>
    <w:rsid w:val="007B5A6C"/>
    <w:rsid w:val="007B6403"/>
    <w:rsid w:val="007C1232"/>
    <w:rsid w:val="007C137A"/>
    <w:rsid w:val="007C1EE6"/>
    <w:rsid w:val="007C4EED"/>
    <w:rsid w:val="007C6128"/>
    <w:rsid w:val="007C7401"/>
    <w:rsid w:val="007D1648"/>
    <w:rsid w:val="007D2FBB"/>
    <w:rsid w:val="007D3A1C"/>
    <w:rsid w:val="007E1911"/>
    <w:rsid w:val="007E4C58"/>
    <w:rsid w:val="007E5677"/>
    <w:rsid w:val="007E5A06"/>
    <w:rsid w:val="007E617A"/>
    <w:rsid w:val="007E7919"/>
    <w:rsid w:val="007F1A59"/>
    <w:rsid w:val="007F4F61"/>
    <w:rsid w:val="007F509D"/>
    <w:rsid w:val="007F5EE8"/>
    <w:rsid w:val="008020ED"/>
    <w:rsid w:val="00807098"/>
    <w:rsid w:val="0080752B"/>
    <w:rsid w:val="008101AC"/>
    <w:rsid w:val="008107D8"/>
    <w:rsid w:val="00810E9C"/>
    <w:rsid w:val="0081167F"/>
    <w:rsid w:val="00811E7C"/>
    <w:rsid w:val="008130AF"/>
    <w:rsid w:val="0081460B"/>
    <w:rsid w:val="00814A70"/>
    <w:rsid w:val="00817C91"/>
    <w:rsid w:val="00820751"/>
    <w:rsid w:val="00822549"/>
    <w:rsid w:val="00824D1E"/>
    <w:rsid w:val="00824E4B"/>
    <w:rsid w:val="00824E67"/>
    <w:rsid w:val="00830C10"/>
    <w:rsid w:val="008341BF"/>
    <w:rsid w:val="00837464"/>
    <w:rsid w:val="00837AD3"/>
    <w:rsid w:val="00837BC9"/>
    <w:rsid w:val="008411BF"/>
    <w:rsid w:val="00841553"/>
    <w:rsid w:val="00844649"/>
    <w:rsid w:val="0084617A"/>
    <w:rsid w:val="00846CF7"/>
    <w:rsid w:val="00850DBC"/>
    <w:rsid w:val="00851323"/>
    <w:rsid w:val="00853858"/>
    <w:rsid w:val="00857B63"/>
    <w:rsid w:val="0086383B"/>
    <w:rsid w:val="008669D4"/>
    <w:rsid w:val="008676DC"/>
    <w:rsid w:val="00871AE1"/>
    <w:rsid w:val="00873861"/>
    <w:rsid w:val="008759FD"/>
    <w:rsid w:val="00875FA3"/>
    <w:rsid w:val="0088071F"/>
    <w:rsid w:val="008846CC"/>
    <w:rsid w:val="00884A2D"/>
    <w:rsid w:val="008865E1"/>
    <w:rsid w:val="00891239"/>
    <w:rsid w:val="00892562"/>
    <w:rsid w:val="008933DE"/>
    <w:rsid w:val="00896B48"/>
    <w:rsid w:val="008A279E"/>
    <w:rsid w:val="008A32BD"/>
    <w:rsid w:val="008A636E"/>
    <w:rsid w:val="008B025E"/>
    <w:rsid w:val="008B0603"/>
    <w:rsid w:val="008B2CFE"/>
    <w:rsid w:val="008B32DC"/>
    <w:rsid w:val="008B3456"/>
    <w:rsid w:val="008B3C04"/>
    <w:rsid w:val="008B5D9C"/>
    <w:rsid w:val="008B68B6"/>
    <w:rsid w:val="008C06B8"/>
    <w:rsid w:val="008C52C2"/>
    <w:rsid w:val="008D02B4"/>
    <w:rsid w:val="008D0B2B"/>
    <w:rsid w:val="008D2EC7"/>
    <w:rsid w:val="008D3C97"/>
    <w:rsid w:val="008D3E7D"/>
    <w:rsid w:val="008D56D3"/>
    <w:rsid w:val="008E2E54"/>
    <w:rsid w:val="008E3732"/>
    <w:rsid w:val="008E43D4"/>
    <w:rsid w:val="008E495E"/>
    <w:rsid w:val="008E5B24"/>
    <w:rsid w:val="008E6DB4"/>
    <w:rsid w:val="008E7E69"/>
    <w:rsid w:val="008F2E90"/>
    <w:rsid w:val="008F4033"/>
    <w:rsid w:val="008F5A8B"/>
    <w:rsid w:val="009005F1"/>
    <w:rsid w:val="00901229"/>
    <w:rsid w:val="00901932"/>
    <w:rsid w:val="00903DF4"/>
    <w:rsid w:val="009047D0"/>
    <w:rsid w:val="009114B1"/>
    <w:rsid w:val="0091597B"/>
    <w:rsid w:val="009162F8"/>
    <w:rsid w:val="009168F6"/>
    <w:rsid w:val="00916F28"/>
    <w:rsid w:val="0091786A"/>
    <w:rsid w:val="00921645"/>
    <w:rsid w:val="00921CAA"/>
    <w:rsid w:val="00924520"/>
    <w:rsid w:val="009276B9"/>
    <w:rsid w:val="00931821"/>
    <w:rsid w:val="00932D74"/>
    <w:rsid w:val="00932F6D"/>
    <w:rsid w:val="00934A47"/>
    <w:rsid w:val="00936EAF"/>
    <w:rsid w:val="00937AEB"/>
    <w:rsid w:val="009404CE"/>
    <w:rsid w:val="009418CD"/>
    <w:rsid w:val="00943B71"/>
    <w:rsid w:val="00947181"/>
    <w:rsid w:val="0094749B"/>
    <w:rsid w:val="00950E75"/>
    <w:rsid w:val="009533C0"/>
    <w:rsid w:val="00953A88"/>
    <w:rsid w:val="00954065"/>
    <w:rsid w:val="0095571A"/>
    <w:rsid w:val="00956A79"/>
    <w:rsid w:val="00961FC8"/>
    <w:rsid w:val="0096643E"/>
    <w:rsid w:val="0096645B"/>
    <w:rsid w:val="00973E4B"/>
    <w:rsid w:val="00977059"/>
    <w:rsid w:val="00977D5C"/>
    <w:rsid w:val="00981D78"/>
    <w:rsid w:val="00983BCC"/>
    <w:rsid w:val="00984BE8"/>
    <w:rsid w:val="00986375"/>
    <w:rsid w:val="00990FDB"/>
    <w:rsid w:val="00994D73"/>
    <w:rsid w:val="0099515B"/>
    <w:rsid w:val="009966E8"/>
    <w:rsid w:val="009A25A0"/>
    <w:rsid w:val="009A28CF"/>
    <w:rsid w:val="009A38B3"/>
    <w:rsid w:val="009A766C"/>
    <w:rsid w:val="009A7CDA"/>
    <w:rsid w:val="009B4979"/>
    <w:rsid w:val="009B6FB3"/>
    <w:rsid w:val="009C0DA2"/>
    <w:rsid w:val="009C10E6"/>
    <w:rsid w:val="009C4EB3"/>
    <w:rsid w:val="009D0C37"/>
    <w:rsid w:val="009D29B2"/>
    <w:rsid w:val="009D375F"/>
    <w:rsid w:val="009D3F06"/>
    <w:rsid w:val="009E09A2"/>
    <w:rsid w:val="009E0EC0"/>
    <w:rsid w:val="009E1192"/>
    <w:rsid w:val="009E1999"/>
    <w:rsid w:val="009E2397"/>
    <w:rsid w:val="009E3057"/>
    <w:rsid w:val="009E58C9"/>
    <w:rsid w:val="009E58E9"/>
    <w:rsid w:val="009E5DC3"/>
    <w:rsid w:val="009E6015"/>
    <w:rsid w:val="009F18F3"/>
    <w:rsid w:val="009F2470"/>
    <w:rsid w:val="009F334E"/>
    <w:rsid w:val="009F3B34"/>
    <w:rsid w:val="009F7500"/>
    <w:rsid w:val="00A0031B"/>
    <w:rsid w:val="00A00883"/>
    <w:rsid w:val="00A00EAE"/>
    <w:rsid w:val="00A01120"/>
    <w:rsid w:val="00A0221F"/>
    <w:rsid w:val="00A02F9D"/>
    <w:rsid w:val="00A032E0"/>
    <w:rsid w:val="00A0368D"/>
    <w:rsid w:val="00A04FAC"/>
    <w:rsid w:val="00A05018"/>
    <w:rsid w:val="00A0621D"/>
    <w:rsid w:val="00A06FA9"/>
    <w:rsid w:val="00A07030"/>
    <w:rsid w:val="00A10338"/>
    <w:rsid w:val="00A10508"/>
    <w:rsid w:val="00A106B1"/>
    <w:rsid w:val="00A12328"/>
    <w:rsid w:val="00A145DC"/>
    <w:rsid w:val="00A22DFB"/>
    <w:rsid w:val="00A23394"/>
    <w:rsid w:val="00A23C66"/>
    <w:rsid w:val="00A23F2C"/>
    <w:rsid w:val="00A26840"/>
    <w:rsid w:val="00A26B02"/>
    <w:rsid w:val="00A27247"/>
    <w:rsid w:val="00A300A5"/>
    <w:rsid w:val="00A31D91"/>
    <w:rsid w:val="00A33F53"/>
    <w:rsid w:val="00A410DD"/>
    <w:rsid w:val="00A41D2F"/>
    <w:rsid w:val="00A432A3"/>
    <w:rsid w:val="00A52F8F"/>
    <w:rsid w:val="00A53B27"/>
    <w:rsid w:val="00A560D0"/>
    <w:rsid w:val="00A56DE0"/>
    <w:rsid w:val="00A614D8"/>
    <w:rsid w:val="00A624E1"/>
    <w:rsid w:val="00A6392C"/>
    <w:rsid w:val="00A63BAB"/>
    <w:rsid w:val="00A723D9"/>
    <w:rsid w:val="00A73165"/>
    <w:rsid w:val="00A76768"/>
    <w:rsid w:val="00A80D34"/>
    <w:rsid w:val="00A82017"/>
    <w:rsid w:val="00A8251F"/>
    <w:rsid w:val="00A87659"/>
    <w:rsid w:val="00A90790"/>
    <w:rsid w:val="00A9330E"/>
    <w:rsid w:val="00A95BF1"/>
    <w:rsid w:val="00AB0AED"/>
    <w:rsid w:val="00AB2169"/>
    <w:rsid w:val="00AB4052"/>
    <w:rsid w:val="00AB7BA2"/>
    <w:rsid w:val="00AC1063"/>
    <w:rsid w:val="00AC1421"/>
    <w:rsid w:val="00AC1F84"/>
    <w:rsid w:val="00AC2D57"/>
    <w:rsid w:val="00AC5071"/>
    <w:rsid w:val="00AC7D8A"/>
    <w:rsid w:val="00AD16D2"/>
    <w:rsid w:val="00AD39A7"/>
    <w:rsid w:val="00AD3A5A"/>
    <w:rsid w:val="00AD3FA6"/>
    <w:rsid w:val="00AD41D3"/>
    <w:rsid w:val="00AD5017"/>
    <w:rsid w:val="00AD7314"/>
    <w:rsid w:val="00AE09AE"/>
    <w:rsid w:val="00AE25EE"/>
    <w:rsid w:val="00AE2A15"/>
    <w:rsid w:val="00AE3653"/>
    <w:rsid w:val="00AE5492"/>
    <w:rsid w:val="00AE6C18"/>
    <w:rsid w:val="00AE7481"/>
    <w:rsid w:val="00AF031F"/>
    <w:rsid w:val="00AF1880"/>
    <w:rsid w:val="00AF3838"/>
    <w:rsid w:val="00AF592F"/>
    <w:rsid w:val="00AF61C3"/>
    <w:rsid w:val="00AF7A22"/>
    <w:rsid w:val="00B002F1"/>
    <w:rsid w:val="00B02156"/>
    <w:rsid w:val="00B02539"/>
    <w:rsid w:val="00B0509C"/>
    <w:rsid w:val="00B0631F"/>
    <w:rsid w:val="00B100B7"/>
    <w:rsid w:val="00B120B0"/>
    <w:rsid w:val="00B1275F"/>
    <w:rsid w:val="00B1486F"/>
    <w:rsid w:val="00B15074"/>
    <w:rsid w:val="00B158E5"/>
    <w:rsid w:val="00B169A5"/>
    <w:rsid w:val="00B17DEB"/>
    <w:rsid w:val="00B24F6A"/>
    <w:rsid w:val="00B277C0"/>
    <w:rsid w:val="00B313DA"/>
    <w:rsid w:val="00B33FBA"/>
    <w:rsid w:val="00B359E4"/>
    <w:rsid w:val="00B4127E"/>
    <w:rsid w:val="00B413B0"/>
    <w:rsid w:val="00B41C78"/>
    <w:rsid w:val="00B41DEF"/>
    <w:rsid w:val="00B4202C"/>
    <w:rsid w:val="00B42C8D"/>
    <w:rsid w:val="00B44891"/>
    <w:rsid w:val="00B454A0"/>
    <w:rsid w:val="00B47AD4"/>
    <w:rsid w:val="00B52605"/>
    <w:rsid w:val="00B54AA6"/>
    <w:rsid w:val="00B55A05"/>
    <w:rsid w:val="00B55FAF"/>
    <w:rsid w:val="00B57C65"/>
    <w:rsid w:val="00B57CB7"/>
    <w:rsid w:val="00B625BA"/>
    <w:rsid w:val="00B62B5E"/>
    <w:rsid w:val="00B654A0"/>
    <w:rsid w:val="00B72D0D"/>
    <w:rsid w:val="00B73127"/>
    <w:rsid w:val="00B75B5D"/>
    <w:rsid w:val="00B81547"/>
    <w:rsid w:val="00B83658"/>
    <w:rsid w:val="00B8417A"/>
    <w:rsid w:val="00B85058"/>
    <w:rsid w:val="00B901A4"/>
    <w:rsid w:val="00B91E7E"/>
    <w:rsid w:val="00B937F0"/>
    <w:rsid w:val="00B94BC7"/>
    <w:rsid w:val="00B95262"/>
    <w:rsid w:val="00B953F5"/>
    <w:rsid w:val="00BA0E4F"/>
    <w:rsid w:val="00BA1215"/>
    <w:rsid w:val="00BA16C7"/>
    <w:rsid w:val="00BA451E"/>
    <w:rsid w:val="00BA6929"/>
    <w:rsid w:val="00BA6D05"/>
    <w:rsid w:val="00BA6E73"/>
    <w:rsid w:val="00BA7D4B"/>
    <w:rsid w:val="00BB04E1"/>
    <w:rsid w:val="00BB1CDA"/>
    <w:rsid w:val="00BB2E8E"/>
    <w:rsid w:val="00BB3694"/>
    <w:rsid w:val="00BB39E9"/>
    <w:rsid w:val="00BB64DA"/>
    <w:rsid w:val="00BC0864"/>
    <w:rsid w:val="00BC4492"/>
    <w:rsid w:val="00BC667D"/>
    <w:rsid w:val="00BD0481"/>
    <w:rsid w:val="00BD0673"/>
    <w:rsid w:val="00BD0EBF"/>
    <w:rsid w:val="00BD1AF3"/>
    <w:rsid w:val="00BE0FB2"/>
    <w:rsid w:val="00BE18CD"/>
    <w:rsid w:val="00BE2A91"/>
    <w:rsid w:val="00BE2E25"/>
    <w:rsid w:val="00BE3D1B"/>
    <w:rsid w:val="00BE5C19"/>
    <w:rsid w:val="00BF5046"/>
    <w:rsid w:val="00BF5AA2"/>
    <w:rsid w:val="00C0071F"/>
    <w:rsid w:val="00C01D85"/>
    <w:rsid w:val="00C02F81"/>
    <w:rsid w:val="00C03978"/>
    <w:rsid w:val="00C05248"/>
    <w:rsid w:val="00C11D3A"/>
    <w:rsid w:val="00C13FFC"/>
    <w:rsid w:val="00C17F45"/>
    <w:rsid w:val="00C20692"/>
    <w:rsid w:val="00C21FC4"/>
    <w:rsid w:val="00C23599"/>
    <w:rsid w:val="00C252E4"/>
    <w:rsid w:val="00C26C57"/>
    <w:rsid w:val="00C26D38"/>
    <w:rsid w:val="00C3261D"/>
    <w:rsid w:val="00C328C5"/>
    <w:rsid w:val="00C336C6"/>
    <w:rsid w:val="00C3515F"/>
    <w:rsid w:val="00C361C7"/>
    <w:rsid w:val="00C364EE"/>
    <w:rsid w:val="00C370CD"/>
    <w:rsid w:val="00C45478"/>
    <w:rsid w:val="00C511E9"/>
    <w:rsid w:val="00C53154"/>
    <w:rsid w:val="00C5365D"/>
    <w:rsid w:val="00C559D9"/>
    <w:rsid w:val="00C5693F"/>
    <w:rsid w:val="00C61814"/>
    <w:rsid w:val="00C62BD6"/>
    <w:rsid w:val="00C63061"/>
    <w:rsid w:val="00C64817"/>
    <w:rsid w:val="00C7170A"/>
    <w:rsid w:val="00C74724"/>
    <w:rsid w:val="00C75437"/>
    <w:rsid w:val="00C76A63"/>
    <w:rsid w:val="00C811C5"/>
    <w:rsid w:val="00C822B8"/>
    <w:rsid w:val="00C834FA"/>
    <w:rsid w:val="00C85CA1"/>
    <w:rsid w:val="00C908A8"/>
    <w:rsid w:val="00C90F0A"/>
    <w:rsid w:val="00C91BBE"/>
    <w:rsid w:val="00C952CF"/>
    <w:rsid w:val="00C952D7"/>
    <w:rsid w:val="00C9543A"/>
    <w:rsid w:val="00C958DE"/>
    <w:rsid w:val="00C96092"/>
    <w:rsid w:val="00CA3306"/>
    <w:rsid w:val="00CA5FD0"/>
    <w:rsid w:val="00CA6D19"/>
    <w:rsid w:val="00CB411B"/>
    <w:rsid w:val="00CB4CA1"/>
    <w:rsid w:val="00CB75AD"/>
    <w:rsid w:val="00CC165A"/>
    <w:rsid w:val="00CC2E02"/>
    <w:rsid w:val="00CC339A"/>
    <w:rsid w:val="00CC4572"/>
    <w:rsid w:val="00CC69A4"/>
    <w:rsid w:val="00CC773A"/>
    <w:rsid w:val="00CD1031"/>
    <w:rsid w:val="00CD159D"/>
    <w:rsid w:val="00CD1C4D"/>
    <w:rsid w:val="00CD2532"/>
    <w:rsid w:val="00CD3287"/>
    <w:rsid w:val="00CD3886"/>
    <w:rsid w:val="00CD389E"/>
    <w:rsid w:val="00CD495E"/>
    <w:rsid w:val="00CD5724"/>
    <w:rsid w:val="00CD5B9A"/>
    <w:rsid w:val="00CD5FFB"/>
    <w:rsid w:val="00CE3469"/>
    <w:rsid w:val="00CE5CEF"/>
    <w:rsid w:val="00CE7589"/>
    <w:rsid w:val="00CF4FFA"/>
    <w:rsid w:val="00D03A1B"/>
    <w:rsid w:val="00D045E2"/>
    <w:rsid w:val="00D06C2E"/>
    <w:rsid w:val="00D07554"/>
    <w:rsid w:val="00D12CF2"/>
    <w:rsid w:val="00D14F07"/>
    <w:rsid w:val="00D162F2"/>
    <w:rsid w:val="00D17DD0"/>
    <w:rsid w:val="00D21D52"/>
    <w:rsid w:val="00D23CDF"/>
    <w:rsid w:val="00D24443"/>
    <w:rsid w:val="00D24DB8"/>
    <w:rsid w:val="00D3008F"/>
    <w:rsid w:val="00D30C8F"/>
    <w:rsid w:val="00D337AB"/>
    <w:rsid w:val="00D34077"/>
    <w:rsid w:val="00D3780F"/>
    <w:rsid w:val="00D37F37"/>
    <w:rsid w:val="00D40BB7"/>
    <w:rsid w:val="00D420FB"/>
    <w:rsid w:val="00D42605"/>
    <w:rsid w:val="00D44318"/>
    <w:rsid w:val="00D44D96"/>
    <w:rsid w:val="00D51AFB"/>
    <w:rsid w:val="00D548B5"/>
    <w:rsid w:val="00D557FC"/>
    <w:rsid w:val="00D60277"/>
    <w:rsid w:val="00D6097B"/>
    <w:rsid w:val="00D609F9"/>
    <w:rsid w:val="00D628ED"/>
    <w:rsid w:val="00D6369B"/>
    <w:rsid w:val="00D65FBD"/>
    <w:rsid w:val="00D66019"/>
    <w:rsid w:val="00D67715"/>
    <w:rsid w:val="00D70DF4"/>
    <w:rsid w:val="00D754E9"/>
    <w:rsid w:val="00D769C8"/>
    <w:rsid w:val="00D7718E"/>
    <w:rsid w:val="00D77BC6"/>
    <w:rsid w:val="00D83083"/>
    <w:rsid w:val="00D87CF0"/>
    <w:rsid w:val="00D90950"/>
    <w:rsid w:val="00D9396B"/>
    <w:rsid w:val="00D96C9A"/>
    <w:rsid w:val="00D96E7B"/>
    <w:rsid w:val="00D96F39"/>
    <w:rsid w:val="00D97A45"/>
    <w:rsid w:val="00DA2621"/>
    <w:rsid w:val="00DA2A61"/>
    <w:rsid w:val="00DA372A"/>
    <w:rsid w:val="00DA38B6"/>
    <w:rsid w:val="00DA7EE4"/>
    <w:rsid w:val="00DB0E36"/>
    <w:rsid w:val="00DB239E"/>
    <w:rsid w:val="00DB4ED7"/>
    <w:rsid w:val="00DB765D"/>
    <w:rsid w:val="00DC0948"/>
    <w:rsid w:val="00DC1AAB"/>
    <w:rsid w:val="00DC46E8"/>
    <w:rsid w:val="00DC57AA"/>
    <w:rsid w:val="00DC62D3"/>
    <w:rsid w:val="00DD2308"/>
    <w:rsid w:val="00DD24AC"/>
    <w:rsid w:val="00DD49E3"/>
    <w:rsid w:val="00DD54FF"/>
    <w:rsid w:val="00DD589C"/>
    <w:rsid w:val="00DE3E87"/>
    <w:rsid w:val="00DE4741"/>
    <w:rsid w:val="00DF01AD"/>
    <w:rsid w:val="00DF0AAC"/>
    <w:rsid w:val="00DF17D4"/>
    <w:rsid w:val="00DF1C2C"/>
    <w:rsid w:val="00DF2AE2"/>
    <w:rsid w:val="00DF3C24"/>
    <w:rsid w:val="00DF40CC"/>
    <w:rsid w:val="00DF64AA"/>
    <w:rsid w:val="00DF6E9C"/>
    <w:rsid w:val="00DF7921"/>
    <w:rsid w:val="00DF7DE2"/>
    <w:rsid w:val="00E01297"/>
    <w:rsid w:val="00E03E65"/>
    <w:rsid w:val="00E05327"/>
    <w:rsid w:val="00E15905"/>
    <w:rsid w:val="00E16398"/>
    <w:rsid w:val="00E16939"/>
    <w:rsid w:val="00E17B4F"/>
    <w:rsid w:val="00E205C7"/>
    <w:rsid w:val="00E205CA"/>
    <w:rsid w:val="00E20BF0"/>
    <w:rsid w:val="00E21187"/>
    <w:rsid w:val="00E2169C"/>
    <w:rsid w:val="00E221D5"/>
    <w:rsid w:val="00E23B32"/>
    <w:rsid w:val="00E26947"/>
    <w:rsid w:val="00E26B30"/>
    <w:rsid w:val="00E27061"/>
    <w:rsid w:val="00E30FB1"/>
    <w:rsid w:val="00E31089"/>
    <w:rsid w:val="00E3501E"/>
    <w:rsid w:val="00E36049"/>
    <w:rsid w:val="00E4044B"/>
    <w:rsid w:val="00E4057B"/>
    <w:rsid w:val="00E44480"/>
    <w:rsid w:val="00E444B1"/>
    <w:rsid w:val="00E46A68"/>
    <w:rsid w:val="00E472E7"/>
    <w:rsid w:val="00E52361"/>
    <w:rsid w:val="00E52472"/>
    <w:rsid w:val="00E531A3"/>
    <w:rsid w:val="00E546D0"/>
    <w:rsid w:val="00E55888"/>
    <w:rsid w:val="00E56DBC"/>
    <w:rsid w:val="00E56FF8"/>
    <w:rsid w:val="00E57466"/>
    <w:rsid w:val="00E60676"/>
    <w:rsid w:val="00E60B39"/>
    <w:rsid w:val="00E61638"/>
    <w:rsid w:val="00E61A3B"/>
    <w:rsid w:val="00E63FE7"/>
    <w:rsid w:val="00E64374"/>
    <w:rsid w:val="00E64EDC"/>
    <w:rsid w:val="00E6783B"/>
    <w:rsid w:val="00E718F1"/>
    <w:rsid w:val="00E7201E"/>
    <w:rsid w:val="00E721E1"/>
    <w:rsid w:val="00E74BFA"/>
    <w:rsid w:val="00E74D70"/>
    <w:rsid w:val="00E7677A"/>
    <w:rsid w:val="00E80234"/>
    <w:rsid w:val="00E80DA5"/>
    <w:rsid w:val="00E81E21"/>
    <w:rsid w:val="00E93511"/>
    <w:rsid w:val="00E965E6"/>
    <w:rsid w:val="00E97265"/>
    <w:rsid w:val="00EA0798"/>
    <w:rsid w:val="00EA1315"/>
    <w:rsid w:val="00EA4FF0"/>
    <w:rsid w:val="00EA682D"/>
    <w:rsid w:val="00EA793E"/>
    <w:rsid w:val="00EB3803"/>
    <w:rsid w:val="00EB56BC"/>
    <w:rsid w:val="00EB680D"/>
    <w:rsid w:val="00EB7044"/>
    <w:rsid w:val="00EC0B44"/>
    <w:rsid w:val="00EC3890"/>
    <w:rsid w:val="00EC3B6E"/>
    <w:rsid w:val="00EC69D1"/>
    <w:rsid w:val="00EC7553"/>
    <w:rsid w:val="00ED0C7E"/>
    <w:rsid w:val="00ED130A"/>
    <w:rsid w:val="00ED2B10"/>
    <w:rsid w:val="00ED66C5"/>
    <w:rsid w:val="00ED6E5F"/>
    <w:rsid w:val="00EE03F6"/>
    <w:rsid w:val="00EE5B17"/>
    <w:rsid w:val="00EE5DBE"/>
    <w:rsid w:val="00EE6048"/>
    <w:rsid w:val="00EE604B"/>
    <w:rsid w:val="00EF0093"/>
    <w:rsid w:val="00EF52D5"/>
    <w:rsid w:val="00EF5C15"/>
    <w:rsid w:val="00EF61A2"/>
    <w:rsid w:val="00EF670E"/>
    <w:rsid w:val="00F0030B"/>
    <w:rsid w:val="00F009F3"/>
    <w:rsid w:val="00F06BCF"/>
    <w:rsid w:val="00F114A8"/>
    <w:rsid w:val="00F120B1"/>
    <w:rsid w:val="00F12228"/>
    <w:rsid w:val="00F13C1F"/>
    <w:rsid w:val="00F14F77"/>
    <w:rsid w:val="00F23636"/>
    <w:rsid w:val="00F25862"/>
    <w:rsid w:val="00F279D8"/>
    <w:rsid w:val="00F32B6C"/>
    <w:rsid w:val="00F332EB"/>
    <w:rsid w:val="00F34306"/>
    <w:rsid w:val="00F34C52"/>
    <w:rsid w:val="00F37072"/>
    <w:rsid w:val="00F37A9F"/>
    <w:rsid w:val="00F401AB"/>
    <w:rsid w:val="00F40388"/>
    <w:rsid w:val="00F4122F"/>
    <w:rsid w:val="00F41C4A"/>
    <w:rsid w:val="00F41EE1"/>
    <w:rsid w:val="00F42439"/>
    <w:rsid w:val="00F432FB"/>
    <w:rsid w:val="00F46E23"/>
    <w:rsid w:val="00F50CF7"/>
    <w:rsid w:val="00F51310"/>
    <w:rsid w:val="00F5267E"/>
    <w:rsid w:val="00F539BF"/>
    <w:rsid w:val="00F54557"/>
    <w:rsid w:val="00F55282"/>
    <w:rsid w:val="00F55BD9"/>
    <w:rsid w:val="00F57005"/>
    <w:rsid w:val="00F62CE1"/>
    <w:rsid w:val="00F661C7"/>
    <w:rsid w:val="00F70016"/>
    <w:rsid w:val="00F71825"/>
    <w:rsid w:val="00F718A2"/>
    <w:rsid w:val="00F72335"/>
    <w:rsid w:val="00F73FC4"/>
    <w:rsid w:val="00F75CF2"/>
    <w:rsid w:val="00F803CC"/>
    <w:rsid w:val="00F807F2"/>
    <w:rsid w:val="00F81BD8"/>
    <w:rsid w:val="00F8213A"/>
    <w:rsid w:val="00F82C5E"/>
    <w:rsid w:val="00F83001"/>
    <w:rsid w:val="00F8349A"/>
    <w:rsid w:val="00F86439"/>
    <w:rsid w:val="00F877D9"/>
    <w:rsid w:val="00F9438C"/>
    <w:rsid w:val="00F9638C"/>
    <w:rsid w:val="00F963C4"/>
    <w:rsid w:val="00F974C7"/>
    <w:rsid w:val="00FA1989"/>
    <w:rsid w:val="00FA2859"/>
    <w:rsid w:val="00FA3AC9"/>
    <w:rsid w:val="00FA4983"/>
    <w:rsid w:val="00FA6349"/>
    <w:rsid w:val="00FA7356"/>
    <w:rsid w:val="00FB0552"/>
    <w:rsid w:val="00FB3088"/>
    <w:rsid w:val="00FB4739"/>
    <w:rsid w:val="00FC37A7"/>
    <w:rsid w:val="00FC4875"/>
    <w:rsid w:val="00FC5C88"/>
    <w:rsid w:val="00FC7367"/>
    <w:rsid w:val="00FD01A9"/>
    <w:rsid w:val="00FD04A4"/>
    <w:rsid w:val="00FD23AC"/>
    <w:rsid w:val="00FD3425"/>
    <w:rsid w:val="00FD4467"/>
    <w:rsid w:val="00FD4615"/>
    <w:rsid w:val="00FD604E"/>
    <w:rsid w:val="00FD696B"/>
    <w:rsid w:val="00FE06B7"/>
    <w:rsid w:val="00FE2204"/>
    <w:rsid w:val="00FE34A7"/>
    <w:rsid w:val="00FE4DA9"/>
    <w:rsid w:val="00FE748F"/>
    <w:rsid w:val="00FF3D08"/>
    <w:rsid w:val="00FF5C04"/>
    <w:rsid w:val="00FF69E5"/>
    <w:rsid w:val="00FF75CE"/>
    <w:rsid w:val="00FF78B6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0A4AB"/>
  <w15:chartTrackingRefBased/>
  <w15:docId w15:val="{0D25A692-9881-4468-ABA0-75BAE5DA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1440A"/>
    <w:pPr>
      <w:pBdr>
        <w:top w:val="nil"/>
        <w:left w:val="nil"/>
        <w:bottom w:val="nil"/>
        <w:right w:val="nil"/>
        <w:between w:val="nil"/>
        <w:bar w:val="nil"/>
      </w:pBdr>
    </w:pPr>
    <w:rPr>
      <w:sz w:val="24"/>
      <w:szCs w:val="24"/>
      <w:bdr w:val="nil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bdr w:val="none" w:sz="0" w:space="0" w:color="auto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both"/>
      <w:outlineLvl w:val="1"/>
    </w:pPr>
    <w:rPr>
      <w:rFonts w:ascii="Cambria" w:eastAsia="Times New Roman" w:hAnsi="Cambria"/>
      <w:b/>
      <w:bCs/>
      <w:color w:val="4F81BD"/>
      <w:sz w:val="26"/>
      <w:szCs w:val="26"/>
      <w:bdr w:val="none" w:sz="0" w:space="0" w:color="auto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2"/>
    </w:pPr>
    <w:rPr>
      <w:rFonts w:ascii="Cambria" w:eastAsia="Times New Roman" w:hAnsi="Cambria"/>
      <w:b/>
      <w:bCs/>
      <w:sz w:val="26"/>
      <w:szCs w:val="26"/>
      <w:bdr w:val="none" w:sz="0" w:space="0" w:color="auto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3"/>
    </w:pPr>
    <w:rPr>
      <w:rFonts w:ascii="Calibri" w:eastAsia="Times New Roman" w:hAnsi="Calibri"/>
      <w:b/>
      <w:bCs/>
      <w:sz w:val="28"/>
      <w:szCs w:val="28"/>
      <w:bdr w:val="none" w:sz="0" w:space="0" w:color="auto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2880"/>
      <w:outlineLvl w:val="4"/>
    </w:pPr>
    <w:rPr>
      <w:rFonts w:ascii="Cambria" w:eastAsia="Times New Roman" w:hAnsi="Cambria"/>
      <w:color w:val="243F60"/>
      <w:sz w:val="22"/>
      <w:szCs w:val="22"/>
      <w:bdr w:val="none" w:sz="0" w:space="0" w:color="auto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3600"/>
      <w:outlineLvl w:val="5"/>
    </w:pPr>
    <w:rPr>
      <w:rFonts w:ascii="Cambria" w:eastAsia="Times New Roman" w:hAnsi="Cambria"/>
      <w:i/>
      <w:iCs/>
      <w:color w:val="243F60"/>
      <w:sz w:val="22"/>
      <w:szCs w:val="22"/>
      <w:bdr w:val="none" w:sz="0" w:space="0" w:color="auto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4320"/>
      <w:outlineLvl w:val="6"/>
    </w:pPr>
    <w:rPr>
      <w:rFonts w:ascii="Cambria" w:eastAsia="Times New Roman" w:hAnsi="Cambria"/>
      <w:i/>
      <w:iCs/>
      <w:color w:val="404040"/>
      <w:sz w:val="22"/>
      <w:szCs w:val="22"/>
      <w:bdr w:val="none" w:sz="0" w:space="0" w:color="auto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040"/>
      <w:outlineLvl w:val="7"/>
    </w:pPr>
    <w:rPr>
      <w:rFonts w:ascii="Cambria" w:eastAsia="Times New Roman" w:hAnsi="Cambria"/>
      <w:color w:val="404040"/>
      <w:sz w:val="20"/>
      <w:szCs w:val="20"/>
      <w:bdr w:val="none" w:sz="0" w:space="0" w:color="auto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760"/>
      <w:outlineLvl w:val="8"/>
    </w:pPr>
    <w:rPr>
      <w:rFonts w:ascii="Cambria" w:eastAsia="Times New Roman" w:hAnsi="Cambria"/>
      <w:i/>
      <w:iCs/>
      <w:color w:val="404040"/>
      <w:sz w:val="20"/>
      <w:szCs w:val="20"/>
      <w:bdr w:val="none" w:sz="0" w:space="0" w:color="auto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35248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rsid w:val="00035248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035248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rsid w:val="00035248"/>
    <w:rPr>
      <w:rFonts w:ascii="Calibri" w:eastAsia="Times New Roman" w:hAnsi="Calibri"/>
      <w:b/>
      <w:bCs/>
      <w:sz w:val="28"/>
      <w:szCs w:val="28"/>
    </w:rPr>
  </w:style>
  <w:style w:type="character" w:styleId="Hipercze">
    <w:name w:val="Hyperlink"/>
    <w:uiPriority w:val="99"/>
    <w:rPr>
      <w:u w:val="single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  <w:bdr w:val="nil"/>
    </w:rPr>
  </w:style>
  <w:style w:type="paragraph" w:customStyle="1" w:styleId="Domylne">
    <w:name w:val="Domyśln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hAnsi="Helvetica" w:cs="Arial Unicode MS"/>
      <w:color w:val="000000"/>
      <w:sz w:val="22"/>
      <w:szCs w:val="22"/>
      <w:bdr w:val="nil"/>
    </w:rPr>
  </w:style>
  <w:style w:type="paragraph" w:styleId="Tekstdymka">
    <w:name w:val="Balloon Text"/>
    <w:basedOn w:val="Normalny"/>
    <w:link w:val="TekstdymkaZnak"/>
    <w:semiHidden/>
    <w:unhideWhenUsed/>
    <w:rsid w:val="009D3F06"/>
    <w:rPr>
      <w:rFonts w:ascii="Tahoma" w:hAnsi="Tahoma"/>
      <w:sz w:val="16"/>
      <w:szCs w:val="16"/>
      <w:bdr w:val="none" w:sz="0" w:space="0" w:color="auto"/>
    </w:rPr>
  </w:style>
  <w:style w:type="character" w:customStyle="1" w:styleId="TekstdymkaZnak">
    <w:name w:val="Tekst dymka Znak"/>
    <w:link w:val="Tekstdymka"/>
    <w:semiHidden/>
    <w:rsid w:val="009D3F06"/>
    <w:rPr>
      <w:rFonts w:ascii="Tahoma" w:hAnsi="Tahoma" w:cs="Tahoma"/>
      <w:sz w:val="16"/>
      <w:szCs w:val="16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NagwekZnak">
    <w:name w:val="Nagłówek Znak"/>
    <w:link w:val="Nagwek"/>
    <w:uiPriority w:val="99"/>
    <w:rsid w:val="009D3F06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StopkaZnak">
    <w:name w:val="Stopka Znak"/>
    <w:link w:val="Stopka"/>
    <w:rsid w:val="009D3F06"/>
    <w:rPr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rsid w:val="003B6E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/>
      <w:jc w:val="both"/>
    </w:pPr>
    <w:rPr>
      <w:kern w:val="1"/>
      <w:bdr w:val="none" w:sz="0" w:space="0" w:color="auto"/>
      <w:lang w:val="x-none"/>
    </w:rPr>
  </w:style>
  <w:style w:type="character" w:customStyle="1" w:styleId="TekstpodstawowyZnak">
    <w:name w:val="Tekst podstawowy Znak"/>
    <w:link w:val="Tekstpodstawowy"/>
    <w:rsid w:val="003B6E02"/>
    <w:rPr>
      <w:kern w:val="1"/>
      <w:sz w:val="24"/>
      <w:szCs w:val="24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qFormat/>
    <w:rsid w:val="00035248"/>
    <w:rPr>
      <w:rFonts w:eastAsia="Times New Roman"/>
      <w:sz w:val="24"/>
      <w:szCs w:val="24"/>
    </w:rPr>
  </w:style>
  <w:style w:type="paragraph" w:customStyle="1" w:styleId="WW-Tekstpodstawowy2">
    <w:name w:val="WW-Tekst podstawowy 2"/>
    <w:basedOn w:val="Normalny"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eastAsia="Times New Roman"/>
      <w:b/>
      <w:szCs w:val="20"/>
      <w:bdr w:val="none" w:sz="0" w:space="0" w:color="auto"/>
      <w:lang w:val="pl-PL" w:eastAsia="pl-PL"/>
    </w:rPr>
  </w:style>
  <w:style w:type="paragraph" w:styleId="Tytu">
    <w:name w:val="Title"/>
    <w:basedOn w:val="Normalny"/>
    <w:link w:val="TytuZnak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Tahoma" w:eastAsia="Times New Roman" w:hAnsi="Tahoma"/>
      <w:b/>
      <w:bCs/>
      <w:bdr w:val="none" w:sz="0" w:space="0" w:color="auto"/>
      <w:lang w:val="x-none" w:eastAsia="x-none"/>
    </w:rPr>
  </w:style>
  <w:style w:type="character" w:customStyle="1" w:styleId="TytuZnak">
    <w:name w:val="Tytuł Znak"/>
    <w:link w:val="Tytu"/>
    <w:rsid w:val="00035248"/>
    <w:rPr>
      <w:rFonts w:ascii="Tahoma" w:eastAsia="Times New Roman" w:hAnsi="Tahoma"/>
      <w:b/>
      <w:bCs/>
      <w:sz w:val="24"/>
      <w:szCs w:val="24"/>
    </w:rPr>
  </w:style>
  <w:style w:type="paragraph" w:customStyle="1" w:styleId="Akapitzlist1">
    <w:name w:val="Akapit z listą1"/>
    <w:basedOn w:val="Normalny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  <w:jc w:val="both"/>
    </w:pPr>
    <w:rPr>
      <w:rFonts w:ascii="Tahoma" w:eastAsia="Times New Roman" w:hAnsi="Tahoma" w:cs="Tahoma"/>
      <w:sz w:val="20"/>
      <w:szCs w:val="20"/>
      <w:bdr w:val="none" w:sz="0" w:space="0" w:color="auto"/>
      <w:lang w:val="pl-PL" w:eastAsia="pl-PL"/>
    </w:rPr>
  </w:style>
  <w:style w:type="character" w:customStyle="1" w:styleId="Tekstpodstawowy2Znak">
    <w:name w:val="Tekst podstawowy 2 Znak"/>
    <w:link w:val="Tekstpodstawowy2"/>
    <w:semiHidden/>
    <w:rsid w:val="00035248"/>
    <w:rPr>
      <w:rFonts w:ascii="Tahoma" w:eastAsia="Times New Roman" w:hAnsi="Tahoma" w:cs="Tahoma"/>
      <w:b/>
      <w:sz w:val="22"/>
    </w:rPr>
  </w:style>
  <w:style w:type="paragraph" w:styleId="Tekstpodstawowy2">
    <w:name w:val="Body Text 2"/>
    <w:basedOn w:val="Normalny"/>
    <w:link w:val="Tekstpodstawowy2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20"/>
      </w:tabs>
      <w:jc w:val="both"/>
    </w:pPr>
    <w:rPr>
      <w:rFonts w:ascii="Tahoma" w:eastAsia="Times New Roman" w:hAnsi="Tahoma"/>
      <w:b/>
      <w:sz w:val="22"/>
      <w:szCs w:val="20"/>
      <w:bdr w:val="none" w:sz="0" w:space="0" w:color="auto"/>
      <w:lang w:val="x-none" w:eastAsia="x-none"/>
    </w:rPr>
  </w:style>
  <w:style w:type="paragraph" w:customStyle="1" w:styleId="Tekstpodstawowywcity31">
    <w:name w:val="Tekst podstawowy wcięt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bdr w:val="none" w:sz="0" w:space="0" w:color="auto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03524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035248"/>
    <w:rPr>
      <w:rFonts w:ascii="Tahoma" w:eastAsia="Times New Roman" w:hAnsi="Tahoma" w:cs="Tahom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035248"/>
    <w:rPr>
      <w:rFonts w:ascii="Tahoma" w:eastAsia="Times New Roman" w:hAnsi="Tahoma" w:cs="Tahoma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35248"/>
    <w:rPr>
      <w:b/>
      <w:bCs/>
    </w:rPr>
  </w:style>
  <w:style w:type="paragraph" w:customStyle="1" w:styleId="Paragraf">
    <w:name w:val="Paragraf"/>
    <w:basedOn w:val="Normalny"/>
    <w:next w:val="Ustpnumerowany"/>
    <w:rsid w:val="00035248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0" w:after="180"/>
      <w:contextualSpacing/>
      <w:jc w:val="both"/>
      <w:outlineLvl w:val="0"/>
    </w:pPr>
    <w:rPr>
      <w:rFonts w:ascii="Palatino Linotype" w:eastAsia="Times New Roman" w:hAnsi="Palatino Linotype" w:cs="Tahoma"/>
      <w:b/>
      <w:smallCaps/>
      <w:bdr w:val="none" w:sz="0" w:space="0" w:color="auto"/>
      <w:lang w:val="pl-PL" w:eastAsia="pl-PL"/>
    </w:rPr>
  </w:style>
  <w:style w:type="paragraph" w:customStyle="1" w:styleId="Ustpnumerowany">
    <w:name w:val="Ustęp numerowany"/>
    <w:basedOn w:val="Normalny"/>
    <w:rsid w:val="00035248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paragraph" w:customStyle="1" w:styleId="Ustp">
    <w:name w:val="Ustęp"/>
    <w:basedOn w:val="Normalny"/>
    <w:rsid w:val="00035248"/>
    <w:pPr>
      <w:numPr>
        <w:ilvl w:val="1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character" w:styleId="UyteHipercze">
    <w:name w:val="FollowedHyperlink"/>
    <w:semiHidden/>
    <w:unhideWhenUsed/>
    <w:rsid w:val="00035248"/>
    <w:rPr>
      <w:color w:val="800080"/>
      <w:u w:val="single"/>
    </w:rPr>
  </w:style>
  <w:style w:type="paragraph" w:customStyle="1" w:styleId="Tekstpodstawowy31">
    <w:name w:val="Tekst podstawow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 w:cs="Tahoma"/>
      <w:b/>
      <w:bCs/>
      <w:szCs w:val="20"/>
      <w:bdr w:val="none" w:sz="0" w:space="0" w:color="auto"/>
      <w:lang w:val="pl-PL" w:eastAsia="ar-SA"/>
    </w:rPr>
  </w:style>
  <w:style w:type="character" w:customStyle="1" w:styleId="Tekstpodstawowy3Znak">
    <w:name w:val="Tekst podstawowy 3 Znak"/>
    <w:link w:val="Tekstpodstawowy3"/>
    <w:semiHidden/>
    <w:rsid w:val="00035248"/>
    <w:rPr>
      <w:rFonts w:ascii="Tahoma" w:eastAsia="Times New Roman" w:hAnsi="Tahoma" w:cs="Tahoma"/>
      <w:b/>
      <w:bCs/>
      <w:sz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jc w:val="both"/>
    </w:pPr>
    <w:rPr>
      <w:rFonts w:ascii="Tahoma" w:eastAsia="Times New Roman" w:hAnsi="Tahoma"/>
      <w:b/>
      <w:bCs/>
      <w:szCs w:val="20"/>
      <w:bdr w:val="none" w:sz="0" w:space="0" w:color="auto"/>
      <w:lang w:val="x-none" w:eastAsia="ar-SA"/>
    </w:rPr>
  </w:style>
  <w:style w:type="paragraph" w:customStyle="1" w:styleId="Tekstpodstawowy21">
    <w:name w:val="Tekst podstawowy 2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/>
      <w:sz w:val="20"/>
      <w:szCs w:val="20"/>
      <w:bdr w:val="none" w:sz="0" w:space="0" w:color="auto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035248"/>
    <w:rPr>
      <w:rFonts w:ascii="Courier New" w:eastAsia="Times New Roman" w:hAnsi="Courier New"/>
    </w:rPr>
  </w:style>
  <w:style w:type="paragraph" w:styleId="NormalnyWeb">
    <w:name w:val="Normal (Web)"/>
    <w:basedOn w:val="Normalny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19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customStyle="1" w:styleId="Default">
    <w:name w:val="Default"/>
    <w:qFormat/>
    <w:rsid w:val="00035248"/>
    <w:pPr>
      <w:autoSpaceDE w:val="0"/>
      <w:autoSpaceDN w:val="0"/>
      <w:adjustRightInd w:val="0"/>
      <w:jc w:val="both"/>
    </w:pPr>
    <w:rPr>
      <w:rFonts w:ascii="Tahoma" w:eastAsia="Times New Roman" w:hAnsi="Tahoma" w:cs="Tahoma"/>
      <w:color w:val="000000"/>
      <w:sz w:val="24"/>
      <w:szCs w:val="24"/>
    </w:rPr>
  </w:style>
  <w:style w:type="paragraph" w:customStyle="1" w:styleId="Tekstpodstawowy22">
    <w:name w:val="Tekst podstawowy 22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35248"/>
    <w:rPr>
      <w:rFonts w:ascii="Tahoma" w:eastAsia="Times New Roman" w:hAnsi="Tahoma" w:cs="Tahom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035248"/>
    <w:rPr>
      <w:vertAlign w:val="superscript"/>
    </w:rPr>
  </w:style>
  <w:style w:type="character" w:customStyle="1" w:styleId="WW8Num9z0">
    <w:name w:val="WW8Num9z0"/>
    <w:rsid w:val="00035248"/>
    <w:rPr>
      <w:b/>
    </w:rPr>
  </w:style>
  <w:style w:type="character" w:styleId="Pogrubienie">
    <w:name w:val="Strong"/>
    <w:uiPriority w:val="22"/>
    <w:qFormat/>
    <w:rsid w:val="000352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35248"/>
    <w:rPr>
      <w:rFonts w:ascii="Tahoma" w:eastAsia="Times New Roman" w:hAnsi="Tahoma" w:cs="Tahoma"/>
    </w:rPr>
  </w:style>
  <w:style w:type="character" w:styleId="Odwoanieprzypisudolnego">
    <w:name w:val="footnote reference"/>
    <w:uiPriority w:val="99"/>
    <w:unhideWhenUsed/>
    <w:rsid w:val="00035248"/>
    <w:rPr>
      <w:vertAlign w:val="superscript"/>
    </w:rPr>
  </w:style>
  <w:style w:type="paragraph" w:customStyle="1" w:styleId="default0">
    <w:name w:val="default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styleId="Bezodstpw">
    <w:name w:val="No Spacing"/>
    <w:uiPriority w:val="1"/>
    <w:qFormat/>
    <w:rsid w:val="00035248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035248"/>
    <w:rPr>
      <w:b/>
      <w:i/>
      <w:spacing w:val="0"/>
    </w:rPr>
  </w:style>
  <w:style w:type="character" w:customStyle="1" w:styleId="Znakiprzypiswdolnych">
    <w:name w:val="Znaki przypisów dolnych"/>
    <w:rsid w:val="00035248"/>
    <w:rPr>
      <w:vertAlign w:val="superscript"/>
    </w:rPr>
  </w:style>
  <w:style w:type="paragraph" w:customStyle="1" w:styleId="Tiret1">
    <w:name w:val="Tiret 1"/>
    <w:basedOn w:val="Normalny"/>
    <w:rsid w:val="00035248"/>
    <w:pPr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character" w:customStyle="1" w:styleId="Nagwek5Znak">
    <w:name w:val="Nagłówek 5 Znak"/>
    <w:link w:val="Nagwek5"/>
    <w:uiPriority w:val="9"/>
    <w:rsid w:val="00E531A3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Nagwek6Znak">
    <w:name w:val="Nagłówek 6 Znak"/>
    <w:link w:val="Nagwek6"/>
    <w:uiPriority w:val="9"/>
    <w:rsid w:val="00E531A3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Nagwek7Znak">
    <w:name w:val="Nagłówek 7 Znak"/>
    <w:link w:val="Nagwek7"/>
    <w:uiPriority w:val="9"/>
    <w:rsid w:val="00E531A3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Nagwek8Znak">
    <w:name w:val="Nagłówek 8 Znak"/>
    <w:link w:val="Nagwek8"/>
    <w:uiPriority w:val="9"/>
    <w:rsid w:val="00E531A3"/>
    <w:rPr>
      <w:rFonts w:ascii="Cambria" w:eastAsia="Times New Roman" w:hAnsi="Cambria"/>
      <w:color w:val="404040"/>
      <w:lang w:val="x-none" w:eastAsia="en-US"/>
    </w:rPr>
  </w:style>
  <w:style w:type="character" w:customStyle="1" w:styleId="Nagwek9Znak">
    <w:name w:val="Nagłówek 9 Znak"/>
    <w:link w:val="Nagwek9"/>
    <w:uiPriority w:val="9"/>
    <w:rsid w:val="00E531A3"/>
    <w:rPr>
      <w:rFonts w:ascii="Cambria" w:eastAsia="Times New Roman" w:hAnsi="Cambria"/>
      <w:i/>
      <w:iCs/>
      <w:color w:val="404040"/>
      <w:lang w:val="x-none" w:eastAsia="en-US"/>
    </w:rPr>
  </w:style>
  <w:style w:type="character" w:styleId="Numerstrony">
    <w:name w:val="page number"/>
    <w:semiHidden/>
    <w:rsid w:val="00E531A3"/>
  </w:style>
  <w:style w:type="table" w:styleId="Tabela-Siatka">
    <w:name w:val="Table Grid"/>
    <w:basedOn w:val="Standardowy"/>
    <w:uiPriority w:val="3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rsid w:val="00E531A3"/>
    <w:pPr>
      <w:widowControl w:val="0"/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00" w:lineRule="atLeast"/>
      <w:textAlignment w:val="baseline"/>
    </w:pPr>
    <w:rPr>
      <w:rFonts w:eastAsia="Lucida Sans Unicode" w:cs="Mangal"/>
      <w:kern w:val="1"/>
      <w:bdr w:val="none" w:sz="0" w:space="0" w:color="auto"/>
      <w:lang w:val="pl-PL" w:eastAsia="hi-I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treci22">
    <w:name w:val="Tekst treści (22)"/>
    <w:basedOn w:val="Normalny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uppressAutoHyphens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1"/>
      <w:sz w:val="23"/>
      <w:szCs w:val="23"/>
      <w:bdr w:val="none" w:sz="0" w:space="0" w:color="auto"/>
      <w:lang w:val="pl-PL"/>
    </w:rPr>
  </w:style>
  <w:style w:type="numbering" w:customStyle="1" w:styleId="Styl1">
    <w:name w:val="Styl1"/>
    <w:uiPriority w:val="99"/>
    <w:rsid w:val="00E531A3"/>
    <w:pPr>
      <w:numPr>
        <w:numId w:val="10"/>
      </w:numPr>
    </w:pPr>
  </w:style>
  <w:style w:type="paragraph" w:customStyle="1" w:styleId="Standard">
    <w:name w:val="Standard"/>
    <w:rsid w:val="00E531A3"/>
    <w:pPr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E531A3"/>
    <w:rPr>
      <w:color w:val="808080"/>
      <w:shd w:val="clear" w:color="auto" w:fill="E6E6E6"/>
    </w:rPr>
  </w:style>
  <w:style w:type="character" w:customStyle="1" w:styleId="ng-binding">
    <w:name w:val="ng-binding"/>
    <w:rsid w:val="00E531A3"/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paragraph" w:styleId="Lista">
    <w:name w:val="Lis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90" w:line="380" w:lineRule="atLeast"/>
      <w:jc w:val="both"/>
    </w:pPr>
    <w:rPr>
      <w:rFonts w:eastAsia="Times New Roman"/>
      <w:w w:val="89"/>
      <w:sz w:val="25"/>
      <w:szCs w:val="20"/>
      <w:bdr w:val="none" w:sz="0" w:space="0" w:color="auto"/>
      <w:lang w:val="pl-PL" w:eastAsia="pl-PL"/>
    </w:rPr>
  </w:style>
  <w:style w:type="paragraph" w:customStyle="1" w:styleId="NormalBold">
    <w:name w:val="NormalBold"/>
    <w:basedOn w:val="Normalny"/>
    <w:link w:val="NormalBoldChar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Cs w:val="22"/>
      <w:bdr w:val="none" w:sz="0" w:space="0" w:color="auto"/>
      <w:lang w:val="x-none" w:eastAsia="en-GB"/>
    </w:rPr>
  </w:style>
  <w:style w:type="character" w:customStyle="1" w:styleId="NormalBoldChar">
    <w:name w:val="NormalBold Char"/>
    <w:link w:val="NormalBold"/>
    <w:locked/>
    <w:rsid w:val="00E531A3"/>
    <w:rPr>
      <w:rFonts w:eastAsia="Times New Roman"/>
      <w:b/>
      <w:sz w:val="24"/>
      <w:szCs w:val="22"/>
      <w:lang w:val="x-none" w:eastAsia="en-GB"/>
    </w:rPr>
  </w:style>
  <w:style w:type="paragraph" w:customStyle="1" w:styleId="Text1">
    <w:name w:val="Text 1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85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ormalLeft">
    <w:name w:val="Normal Lef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Tiret0">
    <w:name w:val="Tiret 0"/>
    <w:basedOn w:val="Normalny"/>
    <w:rsid w:val="00E531A3"/>
    <w:pPr>
      <w:numPr>
        <w:numId w:val="1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1">
    <w:name w:val="NumPar 1"/>
    <w:basedOn w:val="Normalny"/>
    <w:next w:val="Text1"/>
    <w:rsid w:val="00E531A3"/>
    <w:pPr>
      <w:numPr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2">
    <w:name w:val="NumPar 2"/>
    <w:basedOn w:val="Normalny"/>
    <w:next w:val="Text1"/>
    <w:rsid w:val="00E531A3"/>
    <w:pPr>
      <w:numPr>
        <w:ilvl w:val="1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3">
    <w:name w:val="NumPar 3"/>
    <w:basedOn w:val="Normalny"/>
    <w:next w:val="Text1"/>
    <w:rsid w:val="00E531A3"/>
    <w:pPr>
      <w:numPr>
        <w:ilvl w:val="2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4">
    <w:name w:val="NumPar 4"/>
    <w:basedOn w:val="Normalny"/>
    <w:next w:val="Text1"/>
    <w:rsid w:val="00E531A3"/>
    <w:pPr>
      <w:numPr>
        <w:ilvl w:val="3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ChapterTitle">
    <w:name w:val="ChapterTitle"/>
    <w:basedOn w:val="Normalny"/>
    <w:next w:val="Normalny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z w:val="32"/>
      <w:szCs w:val="22"/>
      <w:bdr w:val="none" w:sz="0" w:space="0" w:color="auto"/>
      <w:lang w:val="pl-PL" w:eastAsia="en-GB"/>
    </w:rPr>
  </w:style>
  <w:style w:type="paragraph" w:customStyle="1" w:styleId="SectionTitle">
    <w:name w:val="SectionTitle"/>
    <w:basedOn w:val="Normalny"/>
    <w:next w:val="Nagwek1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mallCaps/>
      <w:sz w:val="28"/>
      <w:szCs w:val="22"/>
      <w:bdr w:val="none" w:sz="0" w:space="0" w:color="auto"/>
      <w:lang w:val="pl-PL" w:eastAsia="en-GB"/>
    </w:rPr>
  </w:style>
  <w:style w:type="paragraph" w:customStyle="1" w:styleId="Annexetitre">
    <w:name w:val="Annexe titre"/>
    <w:basedOn w:val="Normalny"/>
    <w:next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center"/>
    </w:pPr>
    <w:rPr>
      <w:rFonts w:eastAsia="Calibri"/>
      <w:b/>
      <w:szCs w:val="22"/>
      <w:u w:val="single"/>
      <w:bdr w:val="none" w:sz="0" w:space="0" w:color="auto"/>
      <w:lang w:val="pl-PL" w:eastAsia="en-GB"/>
    </w:rPr>
  </w:style>
  <w:style w:type="character" w:styleId="Tekstzastpczy">
    <w:name w:val="Placeholder Text"/>
    <w:uiPriority w:val="99"/>
    <w:semiHidden/>
    <w:rsid w:val="00E531A3"/>
    <w:rPr>
      <w:color w:val="808080"/>
    </w:rPr>
  </w:style>
  <w:style w:type="paragraph" w:customStyle="1" w:styleId="Zawartoramki">
    <w:name w:val="Zawartość ramki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Tahoma" w:eastAsia="Times New Roman" w:hAnsi="Tahoma" w:cs="Tahoma"/>
      <w:bdr w:val="none" w:sz="0" w:space="0" w:color="auto"/>
      <w:lang w:val="pl-PL" w:eastAsia="zh-CN"/>
    </w:rPr>
  </w:style>
  <w:style w:type="paragraph" w:customStyle="1" w:styleId="western">
    <w:name w:val="western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80" w:after="119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st">
    <w:name w:val="st"/>
    <w:rsid w:val="00E531A3"/>
  </w:style>
  <w:style w:type="character" w:styleId="Uwydatnienie">
    <w:name w:val="Emphasis"/>
    <w:uiPriority w:val="20"/>
    <w:qFormat/>
    <w:rsid w:val="00E531A3"/>
    <w:rPr>
      <w:i/>
      <w:iCs/>
    </w:rPr>
  </w:style>
  <w:style w:type="table" w:customStyle="1" w:styleId="Tabela-Siatka5">
    <w:name w:val="Tabela - Siatka5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wstpniesformatowany">
    <w:name w:val="Tekst wstępnie sformatowany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ourier New" w:eastAsia="NSimSun" w:hAnsi="Courier New" w:cs="Courier New"/>
      <w:sz w:val="20"/>
      <w:szCs w:val="20"/>
      <w:bdr w:val="none" w:sz="0" w:space="0" w:color="auto"/>
      <w:lang w:val="pl-PL" w:eastAsia="ar-SA"/>
    </w:rPr>
  </w:style>
  <w:style w:type="table" w:customStyle="1" w:styleId="Tabela-Siatka7">
    <w:name w:val="Tabela - Siatka7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Kolorowalistaakcent11">
    <w:name w:val="Kolorowa lista — akcent 11"/>
    <w:basedOn w:val="Normalny"/>
    <w:qFormat/>
    <w:rsid w:val="00772A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bdr w:val="none" w:sz="0" w:space="0" w:color="auto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0010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9F2470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247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after="40" w:line="305" w:lineRule="auto"/>
      <w:jc w:val="both"/>
    </w:pPr>
    <w:rPr>
      <w:rFonts w:ascii="Tahoma" w:eastAsia="Tahoma" w:hAnsi="Tahoma" w:cs="Tahoma"/>
      <w:sz w:val="18"/>
      <w:szCs w:val="18"/>
      <w:bdr w:val="none" w:sz="0" w:space="0" w:color="auto"/>
      <w:lang w:val="pl-PL"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824FE"/>
    <w:rPr>
      <w:color w:val="605E5C"/>
      <w:shd w:val="clear" w:color="auto" w:fill="E1DFDD"/>
    </w:rPr>
  </w:style>
  <w:style w:type="paragraph" w:customStyle="1" w:styleId="Normalny2">
    <w:name w:val="Normalny_2"/>
    <w:basedOn w:val="Normalny"/>
    <w:qFormat/>
    <w:rsid w:val="00E524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</w:pPr>
    <w:rPr>
      <w:rFonts w:ascii="Arial Narrow" w:eastAsia="Times New Roman" w:hAnsi="Arial Narrow"/>
      <w:sz w:val="22"/>
      <w:bdr w:val="none" w:sz="0" w:space="0" w:color="auto"/>
      <w:lang w:val="pl-PL"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126AC"/>
    <w:rPr>
      <w:color w:val="605E5C"/>
      <w:shd w:val="clear" w:color="auto" w:fill="E1DFDD"/>
    </w:rPr>
  </w:style>
  <w:style w:type="paragraph" w:customStyle="1" w:styleId="WW-NormalnyWeb">
    <w:name w:val="WW-Normalny (Web)"/>
    <w:basedOn w:val="Normalny"/>
    <w:rsid w:val="006763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00" w:after="119"/>
    </w:pPr>
    <w:rPr>
      <w:rFonts w:ascii="Arial Unicode MS" w:hAnsi="Arial Unicode MS"/>
      <w:szCs w:val="20"/>
      <w:bdr w:val="none" w:sz="0" w:space="0" w:color="auto"/>
      <w:lang w:val="pl-PL" w:eastAsia="pl-PL"/>
    </w:rPr>
  </w:style>
  <w:style w:type="numbering" w:customStyle="1" w:styleId="WWNum1">
    <w:name w:val="WWNum1"/>
    <w:basedOn w:val="Bezlisty"/>
    <w:rsid w:val="00676387"/>
    <w:pPr>
      <w:numPr>
        <w:numId w:val="19"/>
      </w:numPr>
    </w:pPr>
  </w:style>
  <w:style w:type="numbering" w:customStyle="1" w:styleId="WWNum3">
    <w:name w:val="WWNum3"/>
    <w:basedOn w:val="Bezlisty"/>
    <w:rsid w:val="00676387"/>
    <w:pPr>
      <w:numPr>
        <w:numId w:val="20"/>
      </w:numPr>
    </w:pPr>
  </w:style>
  <w:style w:type="character" w:customStyle="1" w:styleId="BulletSymbols">
    <w:name w:val="Bullet Symbols"/>
    <w:rsid w:val="00676387"/>
    <w:rPr>
      <w:rFonts w:ascii="OpenSymbol" w:eastAsia="OpenSymbol" w:hAnsi="OpenSymbol" w:cs="OpenSymbol"/>
    </w:rPr>
  </w:style>
  <w:style w:type="numbering" w:customStyle="1" w:styleId="WWNum11">
    <w:name w:val="WWNum11"/>
    <w:basedOn w:val="Bezlisty"/>
    <w:rsid w:val="00676387"/>
    <w:pPr>
      <w:numPr>
        <w:numId w:val="1"/>
      </w:numPr>
    </w:pPr>
  </w:style>
  <w:style w:type="numbering" w:customStyle="1" w:styleId="WWNum31">
    <w:name w:val="WWNum31"/>
    <w:basedOn w:val="Bezlisty"/>
    <w:rsid w:val="00676387"/>
    <w:pPr>
      <w:numPr>
        <w:numId w:val="3"/>
      </w:numPr>
    </w:pPr>
  </w:style>
  <w:style w:type="numbering" w:customStyle="1" w:styleId="WWNum32">
    <w:name w:val="WWNum32"/>
    <w:basedOn w:val="Bezlisty"/>
    <w:rsid w:val="00676387"/>
    <w:pPr>
      <w:numPr>
        <w:numId w:val="18"/>
      </w:numPr>
    </w:pPr>
  </w:style>
  <w:style w:type="character" w:customStyle="1" w:styleId="UnresolvedMention">
    <w:name w:val="Unresolved Mention"/>
    <w:uiPriority w:val="99"/>
    <w:semiHidden/>
    <w:unhideWhenUsed/>
    <w:rsid w:val="00676387"/>
    <w:rPr>
      <w:color w:val="605E5C"/>
      <w:shd w:val="clear" w:color="auto" w:fill="E1DFDD"/>
    </w:rPr>
  </w:style>
  <w:style w:type="character" w:customStyle="1" w:styleId="font">
    <w:name w:val="font"/>
    <w:basedOn w:val="Domylnaczcionkaakapitu"/>
    <w:rsid w:val="00FF69E5"/>
  </w:style>
  <w:style w:type="paragraph" w:customStyle="1" w:styleId="gwpd1266596gwp1b7badf0msolistparagraph">
    <w:name w:val="gwpd1266596_gwp1b7badf0_msolistparagraph"/>
    <w:basedOn w:val="Normalny"/>
    <w:rsid w:val="00FF69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76" w:lineRule="auto"/>
    </w:pPr>
    <w:rPr>
      <w:rFonts w:ascii="Calibri" w:eastAsia="Calibri" w:hAnsi="Calibri" w:cs="Calibri"/>
      <w:sz w:val="22"/>
      <w:szCs w:val="22"/>
      <w:bdr w:val="none" w:sz="0" w:space="0" w:color="auto"/>
      <w:lang w:val="pl-PL" w:eastAsia="pl-PL"/>
    </w:rPr>
  </w:style>
  <w:style w:type="character" w:customStyle="1" w:styleId="size">
    <w:name w:val="size"/>
    <w:basedOn w:val="Domylnaczcionkaakapitu"/>
    <w:rsid w:val="00FF69E5"/>
  </w:style>
  <w:style w:type="paragraph" w:customStyle="1" w:styleId="Textbodyindent">
    <w:name w:val="Text body indent"/>
    <w:basedOn w:val="Normalny"/>
    <w:rsid w:val="000859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N w:val="0"/>
      <w:spacing w:after="200" w:line="276" w:lineRule="auto"/>
      <w:ind w:left="2127" w:hanging="1422"/>
      <w:jc w:val="both"/>
      <w:textAlignment w:val="baseline"/>
    </w:pPr>
    <w:rPr>
      <w:rFonts w:ascii="Calibri" w:eastAsia="Calibri" w:hAnsi="Calibri"/>
      <w:kern w:val="3"/>
      <w:sz w:val="22"/>
      <w:szCs w:val="20"/>
      <w:bdr w:val="none" w:sz="0" w:space="0" w:color="auto"/>
      <w:lang w:val="pl-PL"/>
    </w:rPr>
  </w:style>
  <w:style w:type="paragraph" w:customStyle="1" w:styleId="Listapunktowana1">
    <w:name w:val="Lista punktowana1"/>
    <w:basedOn w:val="Normalny"/>
    <w:rsid w:val="000859EC"/>
    <w:pPr>
      <w:numPr>
        <w:numId w:val="2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N w:val="0"/>
      <w:spacing w:after="200" w:line="276" w:lineRule="auto"/>
      <w:textAlignment w:val="baseline"/>
    </w:pPr>
    <w:rPr>
      <w:rFonts w:ascii="Arial" w:eastAsia="Calibri" w:hAnsi="Arial" w:cs="Arial"/>
      <w:bCs/>
      <w:kern w:val="3"/>
      <w:sz w:val="20"/>
      <w:szCs w:val="20"/>
      <w:bdr w:val="none" w:sz="0" w:space="0" w:color="auto"/>
      <w:lang w:val="pl-PL"/>
    </w:rPr>
  </w:style>
  <w:style w:type="numbering" w:customStyle="1" w:styleId="WW8Num9">
    <w:name w:val="WW8Num9"/>
    <w:basedOn w:val="Bezlisty"/>
    <w:rsid w:val="000859EC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20ACB-4FF9-40CA-9826-6589DE326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2F48C1C6</Template>
  <TotalTime>432</TotalTime>
  <Pages>2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Links>
    <vt:vector size="54" baseType="variant">
      <vt:variant>
        <vt:i4>5439498</vt:i4>
      </vt:variant>
      <vt:variant>
        <vt:i4>24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4128817</vt:i4>
      </vt:variant>
      <vt:variant>
        <vt:i4>21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18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1966199</vt:i4>
      </vt:variant>
      <vt:variant>
        <vt:i4>15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5439498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9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6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1966199</vt:i4>
      </vt:variant>
      <vt:variant>
        <vt:i4>3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6946929</vt:i4>
      </vt:variant>
      <vt:variant>
        <vt:i4>0</vt:i4>
      </vt:variant>
      <vt:variant>
        <vt:i4>0</vt:i4>
      </vt:variant>
      <vt:variant>
        <vt:i4>5</vt:i4>
      </vt:variant>
      <vt:variant>
        <vt:lpwstr>http://www.uck.pl/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39</cp:revision>
  <cp:lastPrinted>2023-04-19T08:21:00Z</cp:lastPrinted>
  <dcterms:created xsi:type="dcterms:W3CDTF">2022-10-16T19:20:00Z</dcterms:created>
  <dcterms:modified xsi:type="dcterms:W3CDTF">2024-07-12T08:30:00Z</dcterms:modified>
</cp:coreProperties>
</file>